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E6" w:rsidRDefault="006747E6" w:rsidP="00DD2E66">
      <w:pPr>
        <w:rPr>
          <w:rFonts w:ascii="Arial" w:hAnsi="Arial" w:cs="Arial"/>
          <w:i/>
          <w:sz w:val="22"/>
          <w:szCs w:val="22"/>
        </w:rPr>
      </w:pPr>
    </w:p>
    <w:p w:rsidR="006747E6" w:rsidRDefault="006747E6" w:rsidP="0089793B">
      <w:pPr>
        <w:jc w:val="right"/>
        <w:rPr>
          <w:rFonts w:ascii="Arial" w:hAnsi="Arial" w:cs="Arial"/>
          <w:i/>
          <w:sz w:val="22"/>
          <w:szCs w:val="22"/>
        </w:rPr>
      </w:pPr>
    </w:p>
    <w:p w:rsidR="00923FA1" w:rsidRDefault="00923FA1" w:rsidP="00DD2E66">
      <w:pPr>
        <w:spacing w:before="120" w:after="120"/>
        <w:jc w:val="right"/>
        <w:rPr>
          <w:rFonts w:ascii="Arial" w:hAnsi="Arial" w:cs="Arial"/>
          <w:b/>
          <w:i/>
          <w:sz w:val="22"/>
          <w:szCs w:val="22"/>
        </w:rPr>
      </w:pPr>
      <w:r w:rsidRPr="00B63614">
        <w:rPr>
          <w:rFonts w:ascii="Arial" w:hAnsi="Arial" w:cs="Arial"/>
          <w:i/>
          <w:sz w:val="22"/>
          <w:szCs w:val="22"/>
        </w:rPr>
        <w:t>Z</w:t>
      </w:r>
      <w:r w:rsidR="007C1A1D" w:rsidRPr="00B63614">
        <w:rPr>
          <w:rFonts w:ascii="Arial" w:hAnsi="Arial" w:cs="Arial"/>
          <w:i/>
          <w:sz w:val="22"/>
          <w:szCs w:val="22"/>
        </w:rPr>
        <w:t>ałącznik</w:t>
      </w:r>
      <w:r w:rsidRPr="00B63614">
        <w:rPr>
          <w:rFonts w:ascii="Arial" w:hAnsi="Arial" w:cs="Arial"/>
          <w:i/>
          <w:sz w:val="22"/>
          <w:szCs w:val="22"/>
        </w:rPr>
        <w:t xml:space="preserve"> </w:t>
      </w:r>
      <w:r w:rsidRPr="00B63614">
        <w:rPr>
          <w:rFonts w:ascii="Arial" w:hAnsi="Arial" w:cs="Arial"/>
          <w:b/>
          <w:i/>
          <w:sz w:val="22"/>
          <w:szCs w:val="22"/>
        </w:rPr>
        <w:t>NR</w:t>
      </w:r>
      <w:r w:rsidR="006747E6">
        <w:rPr>
          <w:rFonts w:ascii="Arial" w:hAnsi="Arial" w:cs="Arial"/>
          <w:b/>
          <w:i/>
          <w:sz w:val="22"/>
          <w:szCs w:val="22"/>
        </w:rPr>
        <w:t xml:space="preserve"> 4</w:t>
      </w:r>
    </w:p>
    <w:p w:rsidR="00857546" w:rsidRDefault="00857546" w:rsidP="00857546">
      <w:pPr>
        <w:pStyle w:val="Standard"/>
        <w:ind w:left="181"/>
        <w:jc w:val="right"/>
      </w:pPr>
      <w:r>
        <w:rPr>
          <w:rFonts w:ascii="Arial" w:hAnsi="Arial" w:cs="Arial"/>
          <w:i/>
          <w:iCs/>
          <w:sz w:val="22"/>
          <w:szCs w:val="22"/>
        </w:rPr>
        <w:t xml:space="preserve">do </w:t>
      </w:r>
      <w:r>
        <w:rPr>
          <w:rFonts w:ascii="Arial" w:hAnsi="Arial" w:cs="Arial"/>
          <w:bCs/>
          <w:i/>
          <w:iCs/>
          <w:sz w:val="22"/>
          <w:szCs w:val="22"/>
        </w:rPr>
        <w:t>Postępowania o udzielenie zamówienia publicznego prowadzone na podstawie</w:t>
      </w:r>
    </w:p>
    <w:p w:rsidR="00834E71" w:rsidRPr="00834E71" w:rsidRDefault="00857546" w:rsidP="00834E71">
      <w:pPr>
        <w:pStyle w:val="Standard"/>
        <w:ind w:left="181"/>
        <w:jc w:val="right"/>
        <w:rPr>
          <w:rFonts w:ascii="Arial" w:hAnsi="Arial" w:cs="Arial"/>
          <w:bCs/>
          <w:kern w:val="0"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Regulaminu zamówień publicznych w Powiatowym Urzędzie Pracy w Kołob</w:t>
      </w:r>
      <w:r w:rsidR="00C40747">
        <w:rPr>
          <w:rFonts w:ascii="Arial" w:hAnsi="Arial" w:cs="Arial"/>
          <w:bCs/>
          <w:i/>
          <w:iCs/>
          <w:sz w:val="22"/>
          <w:szCs w:val="22"/>
        </w:rPr>
        <w:t xml:space="preserve">rzegu wprowadzonym z dnia </w:t>
      </w:r>
      <w:r w:rsidR="00B20C17">
        <w:rPr>
          <w:rFonts w:ascii="Arial" w:hAnsi="Arial" w:cs="Arial"/>
          <w:bCs/>
          <w:i/>
          <w:iCs/>
          <w:sz w:val="22"/>
          <w:szCs w:val="22"/>
        </w:rPr>
        <w:t>14 grudnia 2021 r.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C40747">
        <w:rPr>
          <w:rFonts w:ascii="Arial" w:hAnsi="Arial" w:cs="Arial"/>
          <w:bCs/>
          <w:kern w:val="0"/>
          <w:sz w:val="22"/>
          <w:szCs w:val="22"/>
        </w:rPr>
        <w:t xml:space="preserve">oraz </w:t>
      </w:r>
      <w:r w:rsidR="00834E71" w:rsidRPr="00834E71">
        <w:rPr>
          <w:rFonts w:ascii="Arial" w:hAnsi="Arial" w:cs="Arial"/>
          <w:bCs/>
          <w:kern w:val="0"/>
          <w:sz w:val="22"/>
          <w:szCs w:val="22"/>
        </w:rPr>
        <w:t>przepisy ustawy</w:t>
      </w:r>
    </w:p>
    <w:p w:rsidR="00834E71" w:rsidRPr="00834E71" w:rsidRDefault="00834E71" w:rsidP="00834E71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 w:rsidRPr="00834E71"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C40747" w:rsidRPr="00834E71" w:rsidRDefault="00834E71" w:rsidP="00834E71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 w:rsidRPr="00834E71">
        <w:rPr>
          <w:rFonts w:ascii="Arial" w:hAnsi="Arial" w:cs="Arial"/>
          <w:bCs/>
          <w:i/>
          <w:kern w:val="0"/>
          <w:sz w:val="22"/>
          <w:szCs w:val="22"/>
        </w:rPr>
        <w:t xml:space="preserve">(t. j. Dz. U. z 2020 r. poz. 1740 z </w:t>
      </w:r>
      <w:proofErr w:type="spellStart"/>
      <w:r w:rsidRPr="00834E71">
        <w:rPr>
          <w:rFonts w:ascii="Arial" w:hAnsi="Arial" w:cs="Arial"/>
          <w:bCs/>
          <w:i/>
          <w:kern w:val="0"/>
          <w:sz w:val="22"/>
          <w:szCs w:val="22"/>
        </w:rPr>
        <w:t>poźn</w:t>
      </w:r>
      <w:proofErr w:type="spellEnd"/>
      <w:r w:rsidRPr="00834E71">
        <w:rPr>
          <w:rFonts w:ascii="Arial" w:hAnsi="Arial" w:cs="Arial"/>
          <w:bCs/>
          <w:i/>
          <w:kern w:val="0"/>
          <w:sz w:val="22"/>
          <w:szCs w:val="22"/>
        </w:rPr>
        <w:t>. zm.)</w:t>
      </w:r>
    </w:p>
    <w:p w:rsidR="00857546" w:rsidRDefault="00857546" w:rsidP="00DD2E66">
      <w:pPr>
        <w:pStyle w:val="Standard"/>
        <w:spacing w:before="120" w:after="120"/>
        <w:ind w:left="181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2/OA/KZ/2021</w:t>
      </w:r>
    </w:p>
    <w:p w:rsidR="00730504" w:rsidRPr="00B63614" w:rsidRDefault="00730504" w:rsidP="0089793B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23FA1" w:rsidRPr="00B63614" w:rsidRDefault="00923FA1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...............</w:t>
      </w:r>
      <w:r w:rsidR="003302A9" w:rsidRPr="00B63614">
        <w:rPr>
          <w:rFonts w:ascii="Arial" w:hAnsi="Arial" w:cs="Arial"/>
          <w:sz w:val="22"/>
          <w:szCs w:val="22"/>
        </w:rPr>
        <w:t>..</w:t>
      </w:r>
      <w:r w:rsidRPr="00B63614">
        <w:rPr>
          <w:rFonts w:ascii="Arial" w:hAnsi="Arial" w:cs="Arial"/>
          <w:sz w:val="22"/>
          <w:szCs w:val="22"/>
        </w:rPr>
        <w:t>...........</w:t>
      </w:r>
      <w:r w:rsidR="003302A9" w:rsidRPr="00B63614">
        <w:rPr>
          <w:rFonts w:ascii="Arial" w:hAnsi="Arial" w:cs="Arial"/>
          <w:sz w:val="22"/>
          <w:szCs w:val="22"/>
        </w:rPr>
        <w:t>.</w:t>
      </w:r>
      <w:r w:rsidRPr="00B63614">
        <w:rPr>
          <w:rFonts w:ascii="Arial" w:hAnsi="Arial" w:cs="Arial"/>
          <w:sz w:val="22"/>
          <w:szCs w:val="22"/>
        </w:rPr>
        <w:t>.....................</w:t>
      </w:r>
    </w:p>
    <w:p w:rsidR="00923FA1" w:rsidRDefault="00923FA1" w:rsidP="0089793B">
      <w:pPr>
        <w:ind w:left="540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>/nazwa i adres Wykonawcy/</w:t>
      </w: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FC797B" w:rsidRDefault="00FC797B" w:rsidP="0089793B">
      <w:pPr>
        <w:ind w:left="540"/>
        <w:rPr>
          <w:rFonts w:ascii="Arial" w:hAnsi="Arial" w:cs="Arial"/>
          <w:i/>
          <w:sz w:val="16"/>
          <w:szCs w:val="16"/>
        </w:rPr>
      </w:pPr>
    </w:p>
    <w:p w:rsidR="00923FA1" w:rsidRDefault="002D6657" w:rsidP="0089793B">
      <w:pPr>
        <w:pStyle w:val="Nagwek1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Wykaz usług wykonywanych</w:t>
      </w:r>
    </w:p>
    <w:p w:rsidR="006747E6" w:rsidRPr="006747E6" w:rsidRDefault="006747E6" w:rsidP="006747E6"/>
    <w:p w:rsidR="0061386E" w:rsidRPr="006747E6" w:rsidRDefault="0061386E" w:rsidP="0089793B">
      <w:pPr>
        <w:suppressAutoHyphens/>
        <w:ind w:firstLine="709"/>
        <w:jc w:val="both"/>
        <w:rPr>
          <w:rFonts w:ascii="Arial" w:hAnsi="Arial" w:cs="Arial"/>
          <w:bCs/>
          <w:sz w:val="22"/>
          <w:szCs w:val="22"/>
        </w:rPr>
      </w:pPr>
      <w:r w:rsidRPr="006747E6">
        <w:rPr>
          <w:rFonts w:ascii="Arial" w:hAnsi="Arial" w:cs="Arial"/>
          <w:sz w:val="22"/>
          <w:szCs w:val="22"/>
        </w:rPr>
        <w:t xml:space="preserve">Wykonawca wykaże realizację </w:t>
      </w:r>
      <w:r w:rsidR="008D1A77">
        <w:rPr>
          <w:rFonts w:ascii="Arial" w:hAnsi="Arial" w:cs="Arial"/>
          <w:sz w:val="22"/>
          <w:szCs w:val="22"/>
        </w:rPr>
        <w:t xml:space="preserve">minimum 1 </w:t>
      </w:r>
      <w:r w:rsidR="006747E6" w:rsidRPr="006747E6">
        <w:rPr>
          <w:rFonts w:ascii="Arial" w:hAnsi="Arial" w:cs="Arial"/>
          <w:sz w:val="22"/>
          <w:szCs w:val="22"/>
        </w:rPr>
        <w:t>usług</w:t>
      </w:r>
      <w:r w:rsidR="008D1A77">
        <w:rPr>
          <w:rFonts w:ascii="Arial" w:hAnsi="Arial" w:cs="Arial"/>
          <w:sz w:val="22"/>
          <w:szCs w:val="22"/>
        </w:rPr>
        <w:t xml:space="preserve">i </w:t>
      </w:r>
      <w:r w:rsidR="002D6657">
        <w:rPr>
          <w:rFonts w:ascii="Arial" w:hAnsi="Arial" w:cs="Arial"/>
          <w:sz w:val="22"/>
          <w:szCs w:val="22"/>
        </w:rPr>
        <w:t xml:space="preserve">polegające na </w:t>
      </w:r>
      <w:r w:rsidR="009E4ADA">
        <w:rPr>
          <w:rFonts w:ascii="Arial" w:hAnsi="Arial" w:cs="Arial"/>
          <w:sz w:val="22"/>
          <w:szCs w:val="22"/>
        </w:rPr>
        <w:t xml:space="preserve">świadczeniu usług pocztowych </w:t>
      </w:r>
      <w:r w:rsidR="006747E6" w:rsidRPr="006747E6">
        <w:rPr>
          <w:rFonts w:ascii="Arial" w:hAnsi="Arial" w:cs="Arial"/>
          <w:sz w:val="22"/>
          <w:szCs w:val="22"/>
        </w:rPr>
        <w:t xml:space="preserve">w obrocie krajowym i zagranicznym przez okres co najmniej 12 miesięcy </w:t>
      </w:r>
      <w:r w:rsidR="009E4ADA">
        <w:rPr>
          <w:rFonts w:ascii="Arial" w:hAnsi="Arial" w:cs="Arial"/>
          <w:sz w:val="22"/>
          <w:szCs w:val="22"/>
        </w:rPr>
        <w:br/>
      </w:r>
      <w:r w:rsidR="006747E6" w:rsidRPr="006747E6">
        <w:rPr>
          <w:rFonts w:ascii="Arial" w:hAnsi="Arial" w:cs="Arial"/>
          <w:sz w:val="22"/>
          <w:szCs w:val="22"/>
        </w:rPr>
        <w:t xml:space="preserve">o wartości </w:t>
      </w:r>
      <w:r w:rsidR="009E4ADA">
        <w:rPr>
          <w:rFonts w:ascii="Arial" w:hAnsi="Arial" w:cs="Arial"/>
          <w:b/>
          <w:sz w:val="22"/>
          <w:szCs w:val="22"/>
        </w:rPr>
        <w:t xml:space="preserve">minimum </w:t>
      </w:r>
      <w:r w:rsidR="006D2E60">
        <w:rPr>
          <w:rFonts w:ascii="Arial" w:hAnsi="Arial" w:cs="Arial"/>
          <w:b/>
          <w:sz w:val="22"/>
          <w:szCs w:val="22"/>
        </w:rPr>
        <w:t>8</w:t>
      </w:r>
      <w:r w:rsidR="008D1A77">
        <w:rPr>
          <w:rFonts w:ascii="Arial" w:hAnsi="Arial" w:cs="Arial"/>
          <w:b/>
          <w:sz w:val="22"/>
          <w:szCs w:val="22"/>
        </w:rPr>
        <w:t>0.</w:t>
      </w:r>
      <w:r w:rsidR="006747E6" w:rsidRPr="006747E6">
        <w:rPr>
          <w:rFonts w:ascii="Arial" w:hAnsi="Arial" w:cs="Arial"/>
          <w:b/>
          <w:sz w:val="22"/>
          <w:szCs w:val="22"/>
        </w:rPr>
        <w:t xml:space="preserve">000,00 zł </w:t>
      </w:r>
      <w:r w:rsidR="006747E6" w:rsidRPr="006747E6">
        <w:rPr>
          <w:rFonts w:ascii="Arial" w:hAnsi="Arial" w:cs="Arial"/>
          <w:sz w:val="22"/>
          <w:szCs w:val="22"/>
        </w:rPr>
        <w:t>(brutto)</w:t>
      </w:r>
      <w:r w:rsidR="00857546">
        <w:rPr>
          <w:rFonts w:ascii="Arial" w:hAnsi="Arial" w:cs="Arial"/>
          <w:sz w:val="22"/>
          <w:szCs w:val="22"/>
        </w:rPr>
        <w:t xml:space="preserve"> w ramach jednej umowy</w:t>
      </w:r>
      <w:r w:rsidR="006747E6">
        <w:rPr>
          <w:rFonts w:ascii="Arial" w:hAnsi="Arial" w:cs="Arial"/>
          <w:sz w:val="22"/>
          <w:szCs w:val="22"/>
        </w:rPr>
        <w:t>:</w:t>
      </w:r>
    </w:p>
    <w:p w:rsidR="0061386E" w:rsidRPr="00B63614" w:rsidRDefault="0061386E" w:rsidP="0089793B">
      <w:pPr>
        <w:tabs>
          <w:tab w:val="left" w:pos="72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346"/>
        <w:gridCol w:w="1773"/>
      </w:tblGrid>
      <w:tr w:rsidR="00A91EFD" w:rsidRPr="00B63614" w:rsidTr="00A850B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B63614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346598" w:rsidRPr="006747E6" w:rsidRDefault="00C1012F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Zakres</w:t>
            </w:r>
            <w:r w:rsidR="00015809">
              <w:rPr>
                <w:rFonts w:ascii="Arial" w:hAnsi="Arial" w:cs="Arial"/>
                <w:b/>
              </w:rPr>
              <w:t>, rodzaj</w:t>
            </w:r>
            <w:r w:rsidR="00015809">
              <w:rPr>
                <w:rFonts w:ascii="Arial" w:hAnsi="Arial" w:cs="Arial"/>
                <w:b/>
              </w:rPr>
              <w:br/>
            </w:r>
            <w:r w:rsidR="00051562" w:rsidRPr="006747E6">
              <w:rPr>
                <w:rFonts w:ascii="Arial" w:hAnsi="Arial" w:cs="Arial"/>
                <w:b/>
              </w:rPr>
              <w:t>i wartość</w:t>
            </w:r>
            <w:r w:rsidR="00B05DBA" w:rsidRPr="006747E6">
              <w:rPr>
                <w:rFonts w:ascii="Arial" w:hAnsi="Arial" w:cs="Arial"/>
                <w:b/>
              </w:rPr>
              <w:t xml:space="preserve"> </w:t>
            </w:r>
            <w:r w:rsidR="005B4EF6" w:rsidRPr="006747E6">
              <w:rPr>
                <w:rFonts w:ascii="Arial" w:hAnsi="Arial" w:cs="Arial"/>
                <w:b/>
              </w:rPr>
              <w:t>zamówienia</w:t>
            </w:r>
          </w:p>
          <w:p w:rsidR="00A91EFD" w:rsidRPr="006747E6" w:rsidRDefault="00A91EFD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6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6747E6" w:rsidRDefault="00051562" w:rsidP="0089793B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6747E6">
              <w:rPr>
                <w:rFonts w:ascii="Arial" w:hAnsi="Arial" w:cs="Arial"/>
                <w:b/>
              </w:rPr>
              <w:t>Data i miejsce wykonania zamówienia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A91EFD" w:rsidRPr="00051562" w:rsidRDefault="00051562" w:rsidP="0089793B">
            <w:pPr>
              <w:snapToGrid w:val="0"/>
              <w:jc w:val="center"/>
              <w:rPr>
                <w:rFonts w:ascii="Arial" w:hAnsi="Arial" w:cs="Arial"/>
                <w:b/>
                <w:color w:val="FF0000"/>
              </w:rPr>
            </w:pPr>
            <w:r w:rsidRPr="000D266C">
              <w:rPr>
                <w:rFonts w:ascii="Arial" w:hAnsi="Arial" w:cs="Arial"/>
                <w:b/>
              </w:rPr>
              <w:t>Zamawiający</w:t>
            </w:r>
          </w:p>
        </w:tc>
      </w:tr>
      <w:tr w:rsidR="00A91EFD" w:rsidRPr="00B63614" w:rsidTr="00A850B8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3F3F3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346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614">
              <w:rPr>
                <w:rFonts w:ascii="Arial" w:hAnsi="Arial" w:cs="Arial"/>
                <w:sz w:val="18"/>
                <w:szCs w:val="18"/>
              </w:rPr>
              <w:t>0</w:t>
            </w:r>
            <w:r w:rsidR="003302A9" w:rsidRPr="00B6361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1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</w:t>
            </w:r>
            <w:r w:rsidR="00A850B8">
              <w:rPr>
                <w:rFonts w:ascii="Arial" w:hAnsi="Arial" w:cs="Arial"/>
                <w:sz w:val="22"/>
                <w:szCs w:val="22"/>
              </w:rPr>
              <w:t>...............</w:t>
            </w:r>
            <w:r w:rsidR="003302A9" w:rsidRPr="00B63614">
              <w:rPr>
                <w:rFonts w:ascii="Arial" w:hAnsi="Arial" w:cs="Arial"/>
                <w:sz w:val="22"/>
                <w:szCs w:val="22"/>
              </w:rPr>
              <w:t>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2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392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3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401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4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1EFD" w:rsidRPr="00B63614" w:rsidTr="00A850B8">
        <w:trPr>
          <w:trHeight w:val="609"/>
        </w:trPr>
        <w:tc>
          <w:tcPr>
            <w:tcW w:w="568" w:type="dxa"/>
            <w:vAlign w:val="center"/>
          </w:tcPr>
          <w:p w:rsidR="00A91EFD" w:rsidRPr="00B63614" w:rsidRDefault="00A91EFD" w:rsidP="0089793B">
            <w:pPr>
              <w:snapToGrid w:val="0"/>
              <w:jc w:val="center"/>
              <w:rPr>
                <w:rFonts w:ascii="Arial" w:hAnsi="Arial" w:cs="Arial"/>
              </w:rPr>
            </w:pPr>
            <w:r w:rsidRPr="00B63614">
              <w:rPr>
                <w:rFonts w:ascii="Arial" w:hAnsi="Arial" w:cs="Arial"/>
              </w:rPr>
              <w:t>5</w:t>
            </w:r>
          </w:p>
        </w:tc>
        <w:tc>
          <w:tcPr>
            <w:tcW w:w="2904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A91EFD" w:rsidRPr="00B63614" w:rsidRDefault="00A850B8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63614">
              <w:rPr>
                <w:rFonts w:ascii="Arial" w:hAnsi="Arial" w:cs="Arial"/>
                <w:sz w:val="22"/>
                <w:szCs w:val="22"/>
              </w:rPr>
              <w:t>………...</w:t>
            </w:r>
            <w:r>
              <w:rPr>
                <w:rFonts w:ascii="Arial" w:hAnsi="Arial" w:cs="Arial"/>
                <w:sz w:val="22"/>
                <w:szCs w:val="22"/>
              </w:rPr>
              <w:t>...............</w:t>
            </w:r>
            <w:r w:rsidRPr="00B63614">
              <w:rPr>
                <w:rFonts w:ascii="Arial" w:hAnsi="Arial" w:cs="Arial"/>
                <w:sz w:val="22"/>
                <w:szCs w:val="22"/>
              </w:rPr>
              <w:t>........…..</w:t>
            </w:r>
            <w:r w:rsidR="00A91EFD" w:rsidRPr="00B636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40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6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3" w:type="dxa"/>
          </w:tcPr>
          <w:p w:rsidR="00A91EFD" w:rsidRPr="00B63614" w:rsidRDefault="00A91EFD" w:rsidP="008979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1EFD" w:rsidRDefault="00A91EFD" w:rsidP="0089793B">
      <w:pPr>
        <w:rPr>
          <w:rFonts w:ascii="Arial" w:hAnsi="Arial" w:cs="Arial"/>
          <w:sz w:val="22"/>
          <w:szCs w:val="22"/>
        </w:rPr>
      </w:pPr>
    </w:p>
    <w:p w:rsidR="00346598" w:rsidRDefault="00346598" w:rsidP="0089793B">
      <w:pPr>
        <w:rPr>
          <w:rFonts w:ascii="Arial" w:hAnsi="Arial" w:cs="Arial"/>
          <w:sz w:val="22"/>
          <w:szCs w:val="22"/>
        </w:rPr>
      </w:pPr>
    </w:p>
    <w:p w:rsidR="00FC797B" w:rsidRDefault="00FC797B" w:rsidP="0089793B">
      <w:pPr>
        <w:rPr>
          <w:rFonts w:ascii="Arial" w:hAnsi="Arial" w:cs="Arial"/>
          <w:sz w:val="22"/>
          <w:szCs w:val="22"/>
        </w:rPr>
      </w:pPr>
    </w:p>
    <w:p w:rsidR="0096448B" w:rsidRPr="00B63614" w:rsidRDefault="0096448B" w:rsidP="0089793B">
      <w:pPr>
        <w:rPr>
          <w:rFonts w:ascii="Arial" w:hAnsi="Arial" w:cs="Arial"/>
          <w:sz w:val="22"/>
          <w:szCs w:val="22"/>
        </w:rPr>
      </w:pPr>
    </w:p>
    <w:p w:rsidR="00250B6F" w:rsidRPr="00B63614" w:rsidRDefault="00A91EFD" w:rsidP="0089793B">
      <w:pPr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</w:rPr>
        <w:t>…………</w:t>
      </w:r>
      <w:r w:rsidR="003302A9" w:rsidRPr="00B63614">
        <w:rPr>
          <w:rFonts w:ascii="Arial" w:hAnsi="Arial" w:cs="Arial"/>
          <w:sz w:val="22"/>
          <w:szCs w:val="22"/>
        </w:rPr>
        <w:t>................</w:t>
      </w:r>
      <w:r w:rsidRPr="00B63614">
        <w:rPr>
          <w:rFonts w:ascii="Arial" w:hAnsi="Arial" w:cs="Arial"/>
          <w:sz w:val="22"/>
          <w:szCs w:val="22"/>
        </w:rPr>
        <w:t>……</w:t>
      </w:r>
      <w:r w:rsidR="00923FA1" w:rsidRPr="00B63614">
        <w:rPr>
          <w:rFonts w:ascii="Arial" w:hAnsi="Arial" w:cs="Arial"/>
          <w:sz w:val="22"/>
          <w:szCs w:val="22"/>
        </w:rPr>
        <w:t>.......dnia ................</w:t>
      </w:r>
      <w:r w:rsidR="007C1A1D" w:rsidRPr="00B63614">
        <w:rPr>
          <w:rFonts w:ascii="Arial" w:hAnsi="Arial" w:cs="Arial"/>
          <w:sz w:val="22"/>
          <w:szCs w:val="22"/>
        </w:rPr>
        <w:t xml:space="preserve"> </w:t>
      </w:r>
      <w:r w:rsidR="00730504" w:rsidRPr="00B63614">
        <w:rPr>
          <w:rFonts w:ascii="Arial" w:hAnsi="Arial" w:cs="Arial"/>
          <w:b/>
          <w:sz w:val="22"/>
          <w:szCs w:val="22"/>
        </w:rPr>
        <w:t>20</w:t>
      </w:r>
      <w:r w:rsidR="0097525D">
        <w:rPr>
          <w:rFonts w:ascii="Arial" w:hAnsi="Arial" w:cs="Arial"/>
          <w:b/>
          <w:sz w:val="22"/>
          <w:szCs w:val="22"/>
        </w:rPr>
        <w:t>2</w:t>
      </w:r>
      <w:r w:rsidR="00C856F6">
        <w:rPr>
          <w:rFonts w:ascii="Arial" w:hAnsi="Arial" w:cs="Arial"/>
          <w:b/>
          <w:sz w:val="22"/>
          <w:szCs w:val="22"/>
        </w:rPr>
        <w:t>1</w:t>
      </w:r>
      <w:r w:rsidR="00CD6E59">
        <w:rPr>
          <w:rFonts w:ascii="Arial" w:hAnsi="Arial" w:cs="Arial"/>
          <w:b/>
          <w:sz w:val="22"/>
          <w:szCs w:val="22"/>
        </w:rPr>
        <w:t xml:space="preserve"> </w:t>
      </w:r>
      <w:r w:rsidR="007C1A1D" w:rsidRPr="00B63614">
        <w:rPr>
          <w:rFonts w:ascii="Arial" w:hAnsi="Arial" w:cs="Arial"/>
          <w:b/>
          <w:sz w:val="22"/>
          <w:szCs w:val="22"/>
        </w:rPr>
        <w:t>r</w:t>
      </w:r>
      <w:r w:rsidR="00730504" w:rsidRPr="00B63614">
        <w:rPr>
          <w:rFonts w:ascii="Arial" w:hAnsi="Arial" w:cs="Arial"/>
          <w:sz w:val="22"/>
          <w:szCs w:val="22"/>
        </w:rPr>
        <w:t>.</w:t>
      </w:r>
    </w:p>
    <w:p w:rsidR="00720C30" w:rsidRPr="00B63614" w:rsidRDefault="00720C30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3302A9" w:rsidRPr="00B63614" w:rsidRDefault="003302A9" w:rsidP="0089793B">
      <w:pPr>
        <w:rPr>
          <w:rFonts w:ascii="Arial" w:hAnsi="Arial" w:cs="Arial"/>
          <w:sz w:val="22"/>
          <w:szCs w:val="22"/>
        </w:rPr>
      </w:pPr>
    </w:p>
    <w:p w:rsidR="00923FA1" w:rsidRPr="00B63614" w:rsidRDefault="00923FA1" w:rsidP="0089793B">
      <w:pPr>
        <w:jc w:val="right"/>
        <w:rPr>
          <w:rFonts w:ascii="Arial" w:hAnsi="Arial" w:cs="Arial"/>
          <w:sz w:val="22"/>
          <w:szCs w:val="22"/>
        </w:rPr>
      </w:pP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………………………………</w:t>
      </w:r>
      <w:r w:rsidR="003302A9" w:rsidRPr="00B63614">
        <w:rPr>
          <w:rFonts w:ascii="Arial" w:hAnsi="Arial" w:cs="Arial"/>
          <w:sz w:val="22"/>
          <w:szCs w:val="22"/>
          <w:vertAlign w:val="subscript"/>
        </w:rPr>
        <w:t>......</w:t>
      </w:r>
      <w:r w:rsidRPr="00B63614">
        <w:rPr>
          <w:rFonts w:ascii="Arial" w:hAnsi="Arial" w:cs="Arial"/>
          <w:sz w:val="22"/>
          <w:szCs w:val="22"/>
          <w:vertAlign w:val="subscript"/>
        </w:rPr>
        <w:t>…………………………...</w:t>
      </w:r>
    </w:p>
    <w:p w:rsidR="002710DB" w:rsidRPr="00B63614" w:rsidRDefault="00923FA1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podpis osoby /osób/ </w:t>
      </w:r>
      <w:r w:rsidR="00250B6F" w:rsidRPr="00B63614">
        <w:rPr>
          <w:rFonts w:ascii="Arial" w:hAnsi="Arial" w:cs="Arial"/>
          <w:i/>
          <w:sz w:val="16"/>
          <w:szCs w:val="16"/>
        </w:rPr>
        <w:t xml:space="preserve"> </w:t>
      </w:r>
      <w:r w:rsidRPr="00B63614">
        <w:rPr>
          <w:rFonts w:ascii="Arial" w:hAnsi="Arial" w:cs="Arial"/>
          <w:i/>
          <w:sz w:val="16"/>
          <w:szCs w:val="16"/>
        </w:rPr>
        <w:t>upoważnio</w:t>
      </w:r>
      <w:r w:rsidR="00DA61A8" w:rsidRPr="00B63614">
        <w:rPr>
          <w:rFonts w:ascii="Arial" w:hAnsi="Arial" w:cs="Arial"/>
          <w:i/>
          <w:sz w:val="16"/>
          <w:szCs w:val="16"/>
        </w:rPr>
        <w:t>nych</w:t>
      </w:r>
    </w:p>
    <w:p w:rsidR="008A1728" w:rsidRPr="00B63614" w:rsidRDefault="006747E6" w:rsidP="006747E6">
      <w:pPr>
        <w:pStyle w:val="Stopka"/>
        <w:tabs>
          <w:tab w:val="clear" w:pos="4536"/>
          <w:tab w:val="clear" w:pos="9072"/>
        </w:tabs>
        <w:rPr>
          <w:rFonts w:ascii="Arial" w:hAnsi="Arial" w:cs="Arial"/>
          <w:i/>
          <w:sz w:val="16"/>
          <w:szCs w:val="16"/>
        </w:rPr>
      </w:pPr>
      <w:r w:rsidRPr="00B63614">
        <w:rPr>
          <w:rFonts w:ascii="Arial" w:hAnsi="Arial" w:cs="Arial"/>
          <w:i/>
          <w:sz w:val="16"/>
          <w:szCs w:val="16"/>
        </w:rPr>
        <w:t xml:space="preserve"> </w:t>
      </w:r>
    </w:p>
    <w:p w:rsidR="00B63614" w:rsidRPr="00B63614" w:rsidRDefault="00B63614" w:rsidP="0089793B">
      <w:pPr>
        <w:pStyle w:val="Stopka"/>
        <w:tabs>
          <w:tab w:val="clear" w:pos="4536"/>
          <w:tab w:val="clear" w:pos="9072"/>
        </w:tabs>
        <w:ind w:left="6840" w:right="432" w:hanging="6840"/>
        <w:jc w:val="right"/>
        <w:rPr>
          <w:rFonts w:ascii="Arial" w:hAnsi="Arial" w:cs="Arial"/>
          <w:i/>
          <w:sz w:val="16"/>
          <w:szCs w:val="16"/>
        </w:rPr>
      </w:pPr>
    </w:p>
    <w:sectPr w:rsidR="00B63614" w:rsidRPr="00B63614" w:rsidSect="002A0E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134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ED4" w:rsidRDefault="00923ED4">
      <w:r>
        <w:separator/>
      </w:r>
    </w:p>
  </w:endnote>
  <w:endnote w:type="continuationSeparator" w:id="0">
    <w:p w:rsidR="00923ED4" w:rsidRDefault="0092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F6" w:rsidRDefault="00C856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6" w:rsidRDefault="006B5C56" w:rsidP="004F459A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eastAsiaTheme="majorEastAsia" w:hAnsiTheme="majorHAnsi" w:cstheme="majorBidi"/>
      </w:rPr>
    </w:pPr>
    <w:r w:rsidRPr="006B5C56">
      <w:rPr>
        <w:rFonts w:eastAsiaTheme="majorEastAsia"/>
        <w:i/>
        <w:sz w:val="16"/>
        <w:szCs w:val="16"/>
      </w:rPr>
      <w:t>„</w:t>
    </w:r>
    <w:r w:rsidR="00C856F6" w:rsidRPr="00C856F6">
      <w:rPr>
        <w:rFonts w:eastAsiaTheme="majorEastAsia"/>
        <w:i/>
        <w:sz w:val="16"/>
        <w:szCs w:val="16"/>
      </w:rPr>
      <w:t>Świadczenie usług pocztowych i kurierskich w obrocie krajowym i zagranicznym w zakresie przyjmowania, przemieszczania i doręczania przesyłek listowych i paczek pocztowych oraz zwrot do zamawiającego przesyłek po wyczerpaniu możliwości ich doręczenia lub wydania odbiorcy</w:t>
    </w:r>
    <w:r w:rsidRPr="006B5C56">
      <w:rPr>
        <w:rFonts w:eastAsiaTheme="majorEastAsia"/>
        <w:i/>
        <w:sz w:val="16"/>
        <w:szCs w:val="16"/>
      </w:rPr>
      <w:t>”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34E71" w:rsidRPr="00834E7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510AE" w:rsidRDefault="003510AE" w:rsidP="00965A5A">
    <w:pPr>
      <w:pStyle w:val="Stopka"/>
      <w:ind w:left="1191" w:hanging="1191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F6" w:rsidRDefault="00C856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ED4" w:rsidRDefault="00923ED4">
      <w:r>
        <w:separator/>
      </w:r>
    </w:p>
  </w:footnote>
  <w:footnote w:type="continuationSeparator" w:id="0">
    <w:p w:rsidR="00923ED4" w:rsidRDefault="00923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F6" w:rsidRDefault="00C856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F6" w:rsidRDefault="00C856F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F6" w:rsidRDefault="00C856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4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7">
    <w:nsid w:val="00000012"/>
    <w:multiLevelType w:val="multilevel"/>
    <w:tmpl w:val="DA2E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4"/>
    <w:multiLevelType w:val="multilevel"/>
    <w:tmpl w:val="61905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0000016"/>
    <w:multiLevelType w:val="multilevel"/>
    <w:tmpl w:val="372E319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4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5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153426F"/>
    <w:multiLevelType w:val="hybridMultilevel"/>
    <w:tmpl w:val="85DAA526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CF480A"/>
    <w:multiLevelType w:val="hybridMultilevel"/>
    <w:tmpl w:val="9C0ACDD2"/>
    <w:lvl w:ilvl="0" w:tplc="942A76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D60AF724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D7B9A"/>
    <w:multiLevelType w:val="hybridMultilevel"/>
    <w:tmpl w:val="5C66295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>
    <w:nsid w:val="1A126819"/>
    <w:multiLevelType w:val="hybridMultilevel"/>
    <w:tmpl w:val="766A1E92"/>
    <w:lvl w:ilvl="0" w:tplc="372A968E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>
    <w:nsid w:val="1B9F4A89"/>
    <w:multiLevelType w:val="multilevel"/>
    <w:tmpl w:val="D062C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1C1B66CF"/>
    <w:multiLevelType w:val="hybridMultilevel"/>
    <w:tmpl w:val="85F0C62E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569AD510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1DA91403"/>
    <w:multiLevelType w:val="multilevel"/>
    <w:tmpl w:val="CED67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2959639F"/>
    <w:multiLevelType w:val="hybridMultilevel"/>
    <w:tmpl w:val="79B21D22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267A8D7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2CBE3CBF"/>
    <w:multiLevelType w:val="hybridMultilevel"/>
    <w:tmpl w:val="56509C44"/>
    <w:lvl w:ilvl="0" w:tplc="5D6A110A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F8967E1"/>
    <w:multiLevelType w:val="hybridMultilevel"/>
    <w:tmpl w:val="32F68FAC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317" w:hanging="360"/>
      </w:p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32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683B47"/>
    <w:multiLevelType w:val="hybridMultilevel"/>
    <w:tmpl w:val="F124AAB8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F5F42B7C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482"/>
        </w:tabs>
        <w:ind w:left="2482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382"/>
        </w:tabs>
        <w:ind w:left="338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8">
    <w:nsid w:val="3F7068C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46E205D5"/>
    <w:multiLevelType w:val="hybridMultilevel"/>
    <w:tmpl w:val="12247276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4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486B7ACD"/>
    <w:multiLevelType w:val="hybridMultilevel"/>
    <w:tmpl w:val="E12296D2"/>
    <w:lvl w:ilvl="0" w:tplc="E3C6D3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4BC046A7"/>
    <w:multiLevelType w:val="multilevel"/>
    <w:tmpl w:val="E87A3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56D7BDC"/>
    <w:multiLevelType w:val="hybridMultilevel"/>
    <w:tmpl w:val="D91E1744"/>
    <w:lvl w:ilvl="0" w:tplc="B22CCFF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860264"/>
    <w:multiLevelType w:val="hybridMultilevel"/>
    <w:tmpl w:val="0082DAA4"/>
    <w:lvl w:ilvl="0" w:tplc="79B45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01403"/>
    <w:multiLevelType w:val="hybridMultilevel"/>
    <w:tmpl w:val="5400FCC0"/>
    <w:lvl w:ilvl="0" w:tplc="07D4D432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2">
    <w:nsid w:val="5E0357B6"/>
    <w:multiLevelType w:val="hybridMultilevel"/>
    <w:tmpl w:val="EB56CD10"/>
    <w:lvl w:ilvl="0" w:tplc="79E26150">
      <w:start w:val="8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5FC66A4E"/>
    <w:multiLevelType w:val="hybridMultilevel"/>
    <w:tmpl w:val="E5A0D78C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>
    <w:nsid w:val="64780F3D"/>
    <w:multiLevelType w:val="hybridMultilevel"/>
    <w:tmpl w:val="47365318"/>
    <w:lvl w:ilvl="0" w:tplc="1FECEC36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5">
    <w:nsid w:val="66B50A04"/>
    <w:multiLevelType w:val="multilevel"/>
    <w:tmpl w:val="E50CADD0"/>
    <w:lvl w:ilvl="0">
      <w:start w:val="25"/>
      <w:numFmt w:val="none"/>
      <w:lvlText w:val="16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1."/>
      <w:lvlJc w:val="left"/>
      <w:pPr>
        <w:tabs>
          <w:tab w:val="num" w:pos="1144"/>
        </w:tabs>
        <w:ind w:left="1144" w:hanging="435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56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FA0BA3"/>
    <w:multiLevelType w:val="hybridMultilevel"/>
    <w:tmpl w:val="8954C6CA"/>
    <w:lvl w:ilvl="0" w:tplc="D90E9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E050D6"/>
    <w:multiLevelType w:val="hybridMultilevel"/>
    <w:tmpl w:val="BC6ACC3C"/>
    <w:lvl w:ilvl="0" w:tplc="B51ED4A8">
      <w:start w:val="1"/>
      <w:numFmt w:val="lowerLetter"/>
      <w:lvlText w:val="1%1."/>
      <w:lvlJc w:val="left"/>
      <w:pPr>
        <w:ind w:left="862" w:hanging="360"/>
      </w:pPr>
      <w:rPr>
        <w:rFonts w:hint="default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D0D2B6E"/>
    <w:multiLevelType w:val="hybridMultilevel"/>
    <w:tmpl w:val="5F48C964"/>
    <w:lvl w:ilvl="0" w:tplc="04150017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3"/>
  </w:num>
  <w:num w:numId="9">
    <w:abstractNumId w:val="48"/>
  </w:num>
  <w:num w:numId="10">
    <w:abstractNumId w:val="40"/>
  </w:num>
  <w:num w:numId="11">
    <w:abstractNumId w:val="57"/>
  </w:num>
  <w:num w:numId="12">
    <w:abstractNumId w:val="32"/>
  </w:num>
  <w:num w:numId="13">
    <w:abstractNumId w:val="39"/>
  </w:num>
  <w:num w:numId="14">
    <w:abstractNumId w:val="50"/>
  </w:num>
  <w:num w:numId="15">
    <w:abstractNumId w:val="14"/>
  </w:num>
  <w:num w:numId="16">
    <w:abstractNumId w:val="19"/>
  </w:num>
  <w:num w:numId="17">
    <w:abstractNumId w:val="33"/>
  </w:num>
  <w:num w:numId="18">
    <w:abstractNumId w:val="41"/>
  </w:num>
  <w:num w:numId="19">
    <w:abstractNumId w:val="47"/>
  </w:num>
  <w:num w:numId="20">
    <w:abstractNumId w:val="28"/>
  </w:num>
  <w:num w:numId="21">
    <w:abstractNumId w:val="52"/>
  </w:num>
  <w:num w:numId="22">
    <w:abstractNumId w:val="23"/>
  </w:num>
  <w:num w:numId="23">
    <w:abstractNumId w:val="53"/>
  </w:num>
  <w:num w:numId="24">
    <w:abstractNumId w:val="54"/>
  </w:num>
  <w:num w:numId="25">
    <w:abstractNumId w:val="26"/>
  </w:num>
  <w:num w:numId="26">
    <w:abstractNumId w:val="61"/>
  </w:num>
  <w:num w:numId="27">
    <w:abstractNumId w:val="43"/>
  </w:num>
  <w:num w:numId="28">
    <w:abstractNumId w:val="34"/>
  </w:num>
  <w:num w:numId="29">
    <w:abstractNumId w:val="29"/>
  </w:num>
  <w:num w:numId="30">
    <w:abstractNumId w:val="51"/>
  </w:num>
  <w:num w:numId="31">
    <w:abstractNumId w:val="24"/>
  </w:num>
  <w:num w:numId="32">
    <w:abstractNumId w:val="30"/>
  </w:num>
  <w:num w:numId="33">
    <w:abstractNumId w:val="18"/>
  </w:num>
  <w:num w:numId="34">
    <w:abstractNumId w:val="38"/>
  </w:num>
  <w:num w:numId="35">
    <w:abstractNumId w:val="45"/>
  </w:num>
  <w:num w:numId="36">
    <w:abstractNumId w:val="58"/>
  </w:num>
  <w:num w:numId="37">
    <w:abstractNumId w:val="27"/>
  </w:num>
  <w:num w:numId="38">
    <w:abstractNumId w:val="25"/>
  </w:num>
  <w:num w:numId="39">
    <w:abstractNumId w:val="22"/>
  </w:num>
  <w:num w:numId="40">
    <w:abstractNumId w:val="15"/>
  </w:num>
  <w:num w:numId="41">
    <w:abstractNumId w:val="36"/>
  </w:num>
  <w:num w:numId="42">
    <w:abstractNumId w:val="16"/>
  </w:num>
  <w:num w:numId="43">
    <w:abstractNumId w:val="37"/>
  </w:num>
  <w:num w:numId="44">
    <w:abstractNumId w:val="35"/>
  </w:num>
  <w:num w:numId="45">
    <w:abstractNumId w:val="17"/>
  </w:num>
  <w:num w:numId="46">
    <w:abstractNumId w:val="60"/>
  </w:num>
  <w:num w:numId="47">
    <w:abstractNumId w:val="46"/>
  </w:num>
  <w:num w:numId="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>
      <w:lvl w:ilvl="0">
        <w:start w:val="25"/>
        <w:numFmt w:val="none"/>
        <w:lvlText w:val="22."/>
        <w:lvlJc w:val="left"/>
        <w:pPr>
          <w:tabs>
            <w:tab w:val="num" w:pos="435"/>
          </w:tabs>
          <w:ind w:left="435" w:hanging="435"/>
        </w:pPr>
        <w:rPr>
          <w:rFonts w:hint="default"/>
        </w:rPr>
      </w:lvl>
    </w:lvlOverride>
    <w:lvlOverride w:ilvl="1">
      <w:lvl w:ilvl="1">
        <w:start w:val="2"/>
        <w:numFmt w:val="decimal"/>
        <w:lvlRestart w:val="0"/>
        <w:lvlText w:val="%1.1."/>
        <w:lvlJc w:val="left"/>
        <w:pPr>
          <w:tabs>
            <w:tab w:val="num" w:pos="1144"/>
          </w:tabs>
          <w:ind w:left="1144" w:hanging="435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50">
    <w:abstractNumId w:val="59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74A"/>
    <w:rsid w:val="000003AF"/>
    <w:rsid w:val="00002617"/>
    <w:rsid w:val="00003A6F"/>
    <w:rsid w:val="00003AC3"/>
    <w:rsid w:val="00006506"/>
    <w:rsid w:val="00006DBC"/>
    <w:rsid w:val="00007411"/>
    <w:rsid w:val="00013DD9"/>
    <w:rsid w:val="00013DE8"/>
    <w:rsid w:val="00015809"/>
    <w:rsid w:val="00015857"/>
    <w:rsid w:val="00020F4E"/>
    <w:rsid w:val="00021B85"/>
    <w:rsid w:val="0002274A"/>
    <w:rsid w:val="000236BD"/>
    <w:rsid w:val="0002376B"/>
    <w:rsid w:val="00025A44"/>
    <w:rsid w:val="0002705A"/>
    <w:rsid w:val="00030845"/>
    <w:rsid w:val="000311AB"/>
    <w:rsid w:val="0003321D"/>
    <w:rsid w:val="00033A80"/>
    <w:rsid w:val="00034536"/>
    <w:rsid w:val="00036DF6"/>
    <w:rsid w:val="0004135C"/>
    <w:rsid w:val="00041427"/>
    <w:rsid w:val="00041E27"/>
    <w:rsid w:val="00042A61"/>
    <w:rsid w:val="00042B90"/>
    <w:rsid w:val="00042D91"/>
    <w:rsid w:val="00042E85"/>
    <w:rsid w:val="000432A0"/>
    <w:rsid w:val="00043DFA"/>
    <w:rsid w:val="00045034"/>
    <w:rsid w:val="0004559E"/>
    <w:rsid w:val="0004769C"/>
    <w:rsid w:val="00047F37"/>
    <w:rsid w:val="00050263"/>
    <w:rsid w:val="00050B38"/>
    <w:rsid w:val="00051562"/>
    <w:rsid w:val="00051C32"/>
    <w:rsid w:val="0005432B"/>
    <w:rsid w:val="00057F2C"/>
    <w:rsid w:val="00063C30"/>
    <w:rsid w:val="00064DDC"/>
    <w:rsid w:val="00065916"/>
    <w:rsid w:val="00066514"/>
    <w:rsid w:val="0007082F"/>
    <w:rsid w:val="00071C80"/>
    <w:rsid w:val="00071CD3"/>
    <w:rsid w:val="00072706"/>
    <w:rsid w:val="000728D1"/>
    <w:rsid w:val="000728D3"/>
    <w:rsid w:val="00074C30"/>
    <w:rsid w:val="00075B99"/>
    <w:rsid w:val="00076C68"/>
    <w:rsid w:val="00076D82"/>
    <w:rsid w:val="0007716D"/>
    <w:rsid w:val="00083363"/>
    <w:rsid w:val="00084D16"/>
    <w:rsid w:val="00085DDA"/>
    <w:rsid w:val="000860BA"/>
    <w:rsid w:val="00087DB1"/>
    <w:rsid w:val="0009063E"/>
    <w:rsid w:val="00090C1E"/>
    <w:rsid w:val="00091FED"/>
    <w:rsid w:val="00093501"/>
    <w:rsid w:val="000938CA"/>
    <w:rsid w:val="00093993"/>
    <w:rsid w:val="0009656D"/>
    <w:rsid w:val="000A0524"/>
    <w:rsid w:val="000A060B"/>
    <w:rsid w:val="000A0722"/>
    <w:rsid w:val="000A111F"/>
    <w:rsid w:val="000A1410"/>
    <w:rsid w:val="000A162B"/>
    <w:rsid w:val="000A371C"/>
    <w:rsid w:val="000A3EB4"/>
    <w:rsid w:val="000A46D7"/>
    <w:rsid w:val="000A5230"/>
    <w:rsid w:val="000A63C3"/>
    <w:rsid w:val="000A7078"/>
    <w:rsid w:val="000A731F"/>
    <w:rsid w:val="000B0318"/>
    <w:rsid w:val="000B29E2"/>
    <w:rsid w:val="000B3E95"/>
    <w:rsid w:val="000B7B71"/>
    <w:rsid w:val="000C01F5"/>
    <w:rsid w:val="000C040C"/>
    <w:rsid w:val="000C3600"/>
    <w:rsid w:val="000C4B18"/>
    <w:rsid w:val="000D0815"/>
    <w:rsid w:val="000D2220"/>
    <w:rsid w:val="000D24EA"/>
    <w:rsid w:val="000D266C"/>
    <w:rsid w:val="000D29F0"/>
    <w:rsid w:val="000D4789"/>
    <w:rsid w:val="000D5FF2"/>
    <w:rsid w:val="000D7B5B"/>
    <w:rsid w:val="000E244C"/>
    <w:rsid w:val="000E2E12"/>
    <w:rsid w:val="000E3151"/>
    <w:rsid w:val="000E5C5F"/>
    <w:rsid w:val="000E6CFB"/>
    <w:rsid w:val="000E6F45"/>
    <w:rsid w:val="000F034A"/>
    <w:rsid w:val="000F1F7C"/>
    <w:rsid w:val="000F3B81"/>
    <w:rsid w:val="000F6F22"/>
    <w:rsid w:val="001001F8"/>
    <w:rsid w:val="0010049F"/>
    <w:rsid w:val="001010AB"/>
    <w:rsid w:val="00101D90"/>
    <w:rsid w:val="00103138"/>
    <w:rsid w:val="00103765"/>
    <w:rsid w:val="00104BEB"/>
    <w:rsid w:val="00105142"/>
    <w:rsid w:val="00106218"/>
    <w:rsid w:val="00106A43"/>
    <w:rsid w:val="00107700"/>
    <w:rsid w:val="00110358"/>
    <w:rsid w:val="0011066B"/>
    <w:rsid w:val="00111D5C"/>
    <w:rsid w:val="00113448"/>
    <w:rsid w:val="00114691"/>
    <w:rsid w:val="0011597C"/>
    <w:rsid w:val="00115EBF"/>
    <w:rsid w:val="00116D71"/>
    <w:rsid w:val="001179B5"/>
    <w:rsid w:val="00120363"/>
    <w:rsid w:val="00120CCD"/>
    <w:rsid w:val="00122DEC"/>
    <w:rsid w:val="00123ADE"/>
    <w:rsid w:val="00127293"/>
    <w:rsid w:val="001279D2"/>
    <w:rsid w:val="00130F9D"/>
    <w:rsid w:val="001313C3"/>
    <w:rsid w:val="00131B39"/>
    <w:rsid w:val="00131C0D"/>
    <w:rsid w:val="00131DDE"/>
    <w:rsid w:val="00140B57"/>
    <w:rsid w:val="00140B72"/>
    <w:rsid w:val="00143C28"/>
    <w:rsid w:val="00144239"/>
    <w:rsid w:val="0014439A"/>
    <w:rsid w:val="0014615C"/>
    <w:rsid w:val="00147015"/>
    <w:rsid w:val="00151126"/>
    <w:rsid w:val="001530AD"/>
    <w:rsid w:val="00153645"/>
    <w:rsid w:val="00156ACA"/>
    <w:rsid w:val="0015725C"/>
    <w:rsid w:val="001602D6"/>
    <w:rsid w:val="00160960"/>
    <w:rsid w:val="001615FC"/>
    <w:rsid w:val="00162B23"/>
    <w:rsid w:val="00162F7C"/>
    <w:rsid w:val="001631C3"/>
    <w:rsid w:val="00163588"/>
    <w:rsid w:val="001656C5"/>
    <w:rsid w:val="0016696F"/>
    <w:rsid w:val="0016726F"/>
    <w:rsid w:val="0017117E"/>
    <w:rsid w:val="0017254F"/>
    <w:rsid w:val="001727F7"/>
    <w:rsid w:val="00172EB4"/>
    <w:rsid w:val="00173E7E"/>
    <w:rsid w:val="00175399"/>
    <w:rsid w:val="00180AB2"/>
    <w:rsid w:val="001819B2"/>
    <w:rsid w:val="001824C6"/>
    <w:rsid w:val="001835DD"/>
    <w:rsid w:val="00183BA5"/>
    <w:rsid w:val="00185B1D"/>
    <w:rsid w:val="001878E4"/>
    <w:rsid w:val="00190603"/>
    <w:rsid w:val="00190FE6"/>
    <w:rsid w:val="0019260E"/>
    <w:rsid w:val="00193237"/>
    <w:rsid w:val="00196210"/>
    <w:rsid w:val="001962B6"/>
    <w:rsid w:val="00196BBE"/>
    <w:rsid w:val="001A08EC"/>
    <w:rsid w:val="001A3CAB"/>
    <w:rsid w:val="001A6556"/>
    <w:rsid w:val="001A7D30"/>
    <w:rsid w:val="001B1A21"/>
    <w:rsid w:val="001B1AA7"/>
    <w:rsid w:val="001B274E"/>
    <w:rsid w:val="001B2DBF"/>
    <w:rsid w:val="001B3789"/>
    <w:rsid w:val="001B5982"/>
    <w:rsid w:val="001B75C6"/>
    <w:rsid w:val="001C038E"/>
    <w:rsid w:val="001C08CD"/>
    <w:rsid w:val="001C3571"/>
    <w:rsid w:val="001C51AB"/>
    <w:rsid w:val="001C6796"/>
    <w:rsid w:val="001C7109"/>
    <w:rsid w:val="001D0378"/>
    <w:rsid w:val="001D12DB"/>
    <w:rsid w:val="001D1320"/>
    <w:rsid w:val="001D1CDC"/>
    <w:rsid w:val="001D2697"/>
    <w:rsid w:val="001D2DB5"/>
    <w:rsid w:val="001D3E22"/>
    <w:rsid w:val="001D412B"/>
    <w:rsid w:val="001D422F"/>
    <w:rsid w:val="001D438C"/>
    <w:rsid w:val="001D524C"/>
    <w:rsid w:val="001D57D4"/>
    <w:rsid w:val="001D67E1"/>
    <w:rsid w:val="001D6BC7"/>
    <w:rsid w:val="001E2567"/>
    <w:rsid w:val="001E2B43"/>
    <w:rsid w:val="001E34F9"/>
    <w:rsid w:val="001E476E"/>
    <w:rsid w:val="001E73EE"/>
    <w:rsid w:val="001F0F2D"/>
    <w:rsid w:val="001F1022"/>
    <w:rsid w:val="001F16C7"/>
    <w:rsid w:val="001F2681"/>
    <w:rsid w:val="001F438B"/>
    <w:rsid w:val="001F4A8C"/>
    <w:rsid w:val="001F569A"/>
    <w:rsid w:val="001F5859"/>
    <w:rsid w:val="001F7421"/>
    <w:rsid w:val="001F7C4A"/>
    <w:rsid w:val="0020150F"/>
    <w:rsid w:val="00201676"/>
    <w:rsid w:val="00202431"/>
    <w:rsid w:val="002049B8"/>
    <w:rsid w:val="002054EF"/>
    <w:rsid w:val="002075F3"/>
    <w:rsid w:val="00207E44"/>
    <w:rsid w:val="00207FD3"/>
    <w:rsid w:val="00211127"/>
    <w:rsid w:val="00211336"/>
    <w:rsid w:val="00212A14"/>
    <w:rsid w:val="0021364C"/>
    <w:rsid w:val="00213B45"/>
    <w:rsid w:val="00213EFB"/>
    <w:rsid w:val="0021420A"/>
    <w:rsid w:val="002152DD"/>
    <w:rsid w:val="00216F02"/>
    <w:rsid w:val="002226C8"/>
    <w:rsid w:val="00222738"/>
    <w:rsid w:val="00224A3D"/>
    <w:rsid w:val="00230A07"/>
    <w:rsid w:val="00232029"/>
    <w:rsid w:val="00232035"/>
    <w:rsid w:val="0023207B"/>
    <w:rsid w:val="00233260"/>
    <w:rsid w:val="00233D91"/>
    <w:rsid w:val="00236985"/>
    <w:rsid w:val="00240AD4"/>
    <w:rsid w:val="00241512"/>
    <w:rsid w:val="00243184"/>
    <w:rsid w:val="0024586B"/>
    <w:rsid w:val="00250643"/>
    <w:rsid w:val="00250B6F"/>
    <w:rsid w:val="0025120F"/>
    <w:rsid w:val="00251523"/>
    <w:rsid w:val="002519DE"/>
    <w:rsid w:val="00251D5C"/>
    <w:rsid w:val="0025595F"/>
    <w:rsid w:val="00256243"/>
    <w:rsid w:val="002564A4"/>
    <w:rsid w:val="00256F22"/>
    <w:rsid w:val="00257465"/>
    <w:rsid w:val="002601F8"/>
    <w:rsid w:val="002607E8"/>
    <w:rsid w:val="002614B7"/>
    <w:rsid w:val="00262BA1"/>
    <w:rsid w:val="00262DAC"/>
    <w:rsid w:val="00263DB7"/>
    <w:rsid w:val="00265F1C"/>
    <w:rsid w:val="00266A5D"/>
    <w:rsid w:val="002677FC"/>
    <w:rsid w:val="0027025E"/>
    <w:rsid w:val="002710DB"/>
    <w:rsid w:val="00271B41"/>
    <w:rsid w:val="0027302B"/>
    <w:rsid w:val="00273236"/>
    <w:rsid w:val="002764BB"/>
    <w:rsid w:val="0027689D"/>
    <w:rsid w:val="00280A11"/>
    <w:rsid w:val="00283243"/>
    <w:rsid w:val="00283C0A"/>
    <w:rsid w:val="00283FAB"/>
    <w:rsid w:val="00284894"/>
    <w:rsid w:val="002851F0"/>
    <w:rsid w:val="002871BF"/>
    <w:rsid w:val="00287796"/>
    <w:rsid w:val="00290924"/>
    <w:rsid w:val="00290A08"/>
    <w:rsid w:val="002914E6"/>
    <w:rsid w:val="00292A58"/>
    <w:rsid w:val="00294C6E"/>
    <w:rsid w:val="002960D0"/>
    <w:rsid w:val="002A03E7"/>
    <w:rsid w:val="002A0767"/>
    <w:rsid w:val="002A0CA4"/>
    <w:rsid w:val="002A0E8A"/>
    <w:rsid w:val="002A0EFA"/>
    <w:rsid w:val="002A13DB"/>
    <w:rsid w:val="002A1930"/>
    <w:rsid w:val="002A4319"/>
    <w:rsid w:val="002A4F0A"/>
    <w:rsid w:val="002B0EA8"/>
    <w:rsid w:val="002B0F4F"/>
    <w:rsid w:val="002B303F"/>
    <w:rsid w:val="002B33DF"/>
    <w:rsid w:val="002B5185"/>
    <w:rsid w:val="002B5310"/>
    <w:rsid w:val="002B5937"/>
    <w:rsid w:val="002B6CE2"/>
    <w:rsid w:val="002B7C89"/>
    <w:rsid w:val="002C1250"/>
    <w:rsid w:val="002C15B9"/>
    <w:rsid w:val="002C2EB2"/>
    <w:rsid w:val="002C3BD3"/>
    <w:rsid w:val="002C4055"/>
    <w:rsid w:val="002C48C3"/>
    <w:rsid w:val="002C6899"/>
    <w:rsid w:val="002D0A2F"/>
    <w:rsid w:val="002D1516"/>
    <w:rsid w:val="002D26A0"/>
    <w:rsid w:val="002D2D97"/>
    <w:rsid w:val="002D42FA"/>
    <w:rsid w:val="002D4FD1"/>
    <w:rsid w:val="002D6657"/>
    <w:rsid w:val="002D66CB"/>
    <w:rsid w:val="002D6CCD"/>
    <w:rsid w:val="002E3C36"/>
    <w:rsid w:val="002E6370"/>
    <w:rsid w:val="002F0636"/>
    <w:rsid w:val="002F166C"/>
    <w:rsid w:val="002F2215"/>
    <w:rsid w:val="002F3533"/>
    <w:rsid w:val="002F374D"/>
    <w:rsid w:val="002F3974"/>
    <w:rsid w:val="002F4938"/>
    <w:rsid w:val="002F5607"/>
    <w:rsid w:val="002F5639"/>
    <w:rsid w:val="002F58F9"/>
    <w:rsid w:val="003017FA"/>
    <w:rsid w:val="003023EE"/>
    <w:rsid w:val="00302A0A"/>
    <w:rsid w:val="00302C06"/>
    <w:rsid w:val="0030378C"/>
    <w:rsid w:val="003040C0"/>
    <w:rsid w:val="00304589"/>
    <w:rsid w:val="003047E1"/>
    <w:rsid w:val="00307225"/>
    <w:rsid w:val="003072F9"/>
    <w:rsid w:val="00307FA0"/>
    <w:rsid w:val="00311170"/>
    <w:rsid w:val="003113BC"/>
    <w:rsid w:val="00316334"/>
    <w:rsid w:val="00317569"/>
    <w:rsid w:val="00317AD9"/>
    <w:rsid w:val="00321C89"/>
    <w:rsid w:val="00321E9F"/>
    <w:rsid w:val="00322449"/>
    <w:rsid w:val="003237F8"/>
    <w:rsid w:val="0032419D"/>
    <w:rsid w:val="0032705B"/>
    <w:rsid w:val="00327214"/>
    <w:rsid w:val="003302A9"/>
    <w:rsid w:val="003315E1"/>
    <w:rsid w:val="00331A88"/>
    <w:rsid w:val="0033271B"/>
    <w:rsid w:val="003372F9"/>
    <w:rsid w:val="00340E36"/>
    <w:rsid w:val="003412B5"/>
    <w:rsid w:val="003414E2"/>
    <w:rsid w:val="00341D48"/>
    <w:rsid w:val="0034354C"/>
    <w:rsid w:val="00344CCB"/>
    <w:rsid w:val="00346598"/>
    <w:rsid w:val="00346EAE"/>
    <w:rsid w:val="00350CC6"/>
    <w:rsid w:val="003510AE"/>
    <w:rsid w:val="00355899"/>
    <w:rsid w:val="0036110B"/>
    <w:rsid w:val="00361323"/>
    <w:rsid w:val="00363888"/>
    <w:rsid w:val="00364B46"/>
    <w:rsid w:val="00365EA4"/>
    <w:rsid w:val="00370A45"/>
    <w:rsid w:val="00372A22"/>
    <w:rsid w:val="003748B5"/>
    <w:rsid w:val="00377BF0"/>
    <w:rsid w:val="00380F01"/>
    <w:rsid w:val="003826DD"/>
    <w:rsid w:val="00383342"/>
    <w:rsid w:val="00383404"/>
    <w:rsid w:val="00384273"/>
    <w:rsid w:val="003843A5"/>
    <w:rsid w:val="0038468B"/>
    <w:rsid w:val="00387110"/>
    <w:rsid w:val="0039072E"/>
    <w:rsid w:val="0039102D"/>
    <w:rsid w:val="00393783"/>
    <w:rsid w:val="00393D7B"/>
    <w:rsid w:val="003942FC"/>
    <w:rsid w:val="00394F09"/>
    <w:rsid w:val="00397CD1"/>
    <w:rsid w:val="003A1AB3"/>
    <w:rsid w:val="003A26F8"/>
    <w:rsid w:val="003A7448"/>
    <w:rsid w:val="003B12B1"/>
    <w:rsid w:val="003B1A35"/>
    <w:rsid w:val="003B2604"/>
    <w:rsid w:val="003B2656"/>
    <w:rsid w:val="003B2C9E"/>
    <w:rsid w:val="003B2CBA"/>
    <w:rsid w:val="003B31DE"/>
    <w:rsid w:val="003B3490"/>
    <w:rsid w:val="003B5592"/>
    <w:rsid w:val="003B7CE4"/>
    <w:rsid w:val="003C0E49"/>
    <w:rsid w:val="003C187F"/>
    <w:rsid w:val="003C2372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2883"/>
    <w:rsid w:val="003D5286"/>
    <w:rsid w:val="003D5AF9"/>
    <w:rsid w:val="003E0B91"/>
    <w:rsid w:val="003E2314"/>
    <w:rsid w:val="003E34BB"/>
    <w:rsid w:val="003E561C"/>
    <w:rsid w:val="003E5F07"/>
    <w:rsid w:val="003E7154"/>
    <w:rsid w:val="003F1DED"/>
    <w:rsid w:val="003F2645"/>
    <w:rsid w:val="003F273D"/>
    <w:rsid w:val="003F35DA"/>
    <w:rsid w:val="003F5015"/>
    <w:rsid w:val="003F592F"/>
    <w:rsid w:val="003F625D"/>
    <w:rsid w:val="003F6C81"/>
    <w:rsid w:val="00400604"/>
    <w:rsid w:val="004008A5"/>
    <w:rsid w:val="00402344"/>
    <w:rsid w:val="0040545E"/>
    <w:rsid w:val="00405BD3"/>
    <w:rsid w:val="00410CEF"/>
    <w:rsid w:val="00411567"/>
    <w:rsid w:val="00411E98"/>
    <w:rsid w:val="004169F0"/>
    <w:rsid w:val="004173ED"/>
    <w:rsid w:val="00417A33"/>
    <w:rsid w:val="004200E7"/>
    <w:rsid w:val="0042142A"/>
    <w:rsid w:val="0042142D"/>
    <w:rsid w:val="00422B38"/>
    <w:rsid w:val="0042538D"/>
    <w:rsid w:val="00425F58"/>
    <w:rsid w:val="00427A17"/>
    <w:rsid w:val="00430B5A"/>
    <w:rsid w:val="004330C3"/>
    <w:rsid w:val="004342B8"/>
    <w:rsid w:val="00435984"/>
    <w:rsid w:val="00435F2D"/>
    <w:rsid w:val="004377F1"/>
    <w:rsid w:val="004408C4"/>
    <w:rsid w:val="004409C2"/>
    <w:rsid w:val="004412B0"/>
    <w:rsid w:val="00441E13"/>
    <w:rsid w:val="00441F32"/>
    <w:rsid w:val="00442528"/>
    <w:rsid w:val="00444503"/>
    <w:rsid w:val="00447766"/>
    <w:rsid w:val="004503BF"/>
    <w:rsid w:val="00450D96"/>
    <w:rsid w:val="0045142A"/>
    <w:rsid w:val="00452678"/>
    <w:rsid w:val="00452A0F"/>
    <w:rsid w:val="00453716"/>
    <w:rsid w:val="00454362"/>
    <w:rsid w:val="00457CFB"/>
    <w:rsid w:val="004651B8"/>
    <w:rsid w:val="0047122C"/>
    <w:rsid w:val="004712EC"/>
    <w:rsid w:val="004745EF"/>
    <w:rsid w:val="00474A86"/>
    <w:rsid w:val="00474B24"/>
    <w:rsid w:val="004769EE"/>
    <w:rsid w:val="00476B5F"/>
    <w:rsid w:val="004777C3"/>
    <w:rsid w:val="0048060E"/>
    <w:rsid w:val="00481F68"/>
    <w:rsid w:val="004838C7"/>
    <w:rsid w:val="00483CE8"/>
    <w:rsid w:val="00485DD1"/>
    <w:rsid w:val="0048659C"/>
    <w:rsid w:val="00490081"/>
    <w:rsid w:val="00490A6C"/>
    <w:rsid w:val="00490DC9"/>
    <w:rsid w:val="00490E2F"/>
    <w:rsid w:val="0049286F"/>
    <w:rsid w:val="00492B71"/>
    <w:rsid w:val="004939B6"/>
    <w:rsid w:val="00494C11"/>
    <w:rsid w:val="00494FD5"/>
    <w:rsid w:val="00495E1D"/>
    <w:rsid w:val="0049726D"/>
    <w:rsid w:val="00497C67"/>
    <w:rsid w:val="004A1263"/>
    <w:rsid w:val="004A2062"/>
    <w:rsid w:val="004A30F8"/>
    <w:rsid w:val="004A33EC"/>
    <w:rsid w:val="004A3782"/>
    <w:rsid w:val="004A553B"/>
    <w:rsid w:val="004A7CCB"/>
    <w:rsid w:val="004A7D13"/>
    <w:rsid w:val="004A7F9F"/>
    <w:rsid w:val="004B0B94"/>
    <w:rsid w:val="004B1ED9"/>
    <w:rsid w:val="004B37E5"/>
    <w:rsid w:val="004B3C54"/>
    <w:rsid w:val="004B5EF9"/>
    <w:rsid w:val="004B7F62"/>
    <w:rsid w:val="004C012B"/>
    <w:rsid w:val="004C0370"/>
    <w:rsid w:val="004C0C59"/>
    <w:rsid w:val="004C2C75"/>
    <w:rsid w:val="004C32BA"/>
    <w:rsid w:val="004C38DD"/>
    <w:rsid w:val="004C40A0"/>
    <w:rsid w:val="004C443A"/>
    <w:rsid w:val="004C46B8"/>
    <w:rsid w:val="004C4933"/>
    <w:rsid w:val="004C5D67"/>
    <w:rsid w:val="004C67F4"/>
    <w:rsid w:val="004D1D8B"/>
    <w:rsid w:val="004D2546"/>
    <w:rsid w:val="004D2AAD"/>
    <w:rsid w:val="004D5AEA"/>
    <w:rsid w:val="004D6320"/>
    <w:rsid w:val="004D65C8"/>
    <w:rsid w:val="004D6C59"/>
    <w:rsid w:val="004D7615"/>
    <w:rsid w:val="004D77A0"/>
    <w:rsid w:val="004D79F9"/>
    <w:rsid w:val="004E1130"/>
    <w:rsid w:val="004E1237"/>
    <w:rsid w:val="004E378F"/>
    <w:rsid w:val="004E39EF"/>
    <w:rsid w:val="004E4BC9"/>
    <w:rsid w:val="004E53CB"/>
    <w:rsid w:val="004E584D"/>
    <w:rsid w:val="004E5F70"/>
    <w:rsid w:val="004E6543"/>
    <w:rsid w:val="004F186D"/>
    <w:rsid w:val="004F4036"/>
    <w:rsid w:val="004F459A"/>
    <w:rsid w:val="00501460"/>
    <w:rsid w:val="0050168B"/>
    <w:rsid w:val="00501C04"/>
    <w:rsid w:val="00502556"/>
    <w:rsid w:val="005026B5"/>
    <w:rsid w:val="00502FEB"/>
    <w:rsid w:val="005034FB"/>
    <w:rsid w:val="0050526B"/>
    <w:rsid w:val="005063B7"/>
    <w:rsid w:val="0050664A"/>
    <w:rsid w:val="00507D5E"/>
    <w:rsid w:val="005102B5"/>
    <w:rsid w:val="00511169"/>
    <w:rsid w:val="00511C0C"/>
    <w:rsid w:val="00512F69"/>
    <w:rsid w:val="005170C6"/>
    <w:rsid w:val="005171D4"/>
    <w:rsid w:val="00520C46"/>
    <w:rsid w:val="0052196B"/>
    <w:rsid w:val="00521EE0"/>
    <w:rsid w:val="00523EA9"/>
    <w:rsid w:val="005243AE"/>
    <w:rsid w:val="00525751"/>
    <w:rsid w:val="00525C0B"/>
    <w:rsid w:val="00530C1A"/>
    <w:rsid w:val="00530F13"/>
    <w:rsid w:val="00531284"/>
    <w:rsid w:val="00531576"/>
    <w:rsid w:val="00531B7F"/>
    <w:rsid w:val="005331AC"/>
    <w:rsid w:val="005339F3"/>
    <w:rsid w:val="00535F83"/>
    <w:rsid w:val="00537636"/>
    <w:rsid w:val="00540D12"/>
    <w:rsid w:val="005413AF"/>
    <w:rsid w:val="005418C6"/>
    <w:rsid w:val="00542F2D"/>
    <w:rsid w:val="00543079"/>
    <w:rsid w:val="0054337D"/>
    <w:rsid w:val="00544130"/>
    <w:rsid w:val="005444D9"/>
    <w:rsid w:val="00544C50"/>
    <w:rsid w:val="00544C92"/>
    <w:rsid w:val="00545CE7"/>
    <w:rsid w:val="005512AE"/>
    <w:rsid w:val="005535D2"/>
    <w:rsid w:val="00554677"/>
    <w:rsid w:val="00554B87"/>
    <w:rsid w:val="00561265"/>
    <w:rsid w:val="00561F7F"/>
    <w:rsid w:val="00562114"/>
    <w:rsid w:val="00564B58"/>
    <w:rsid w:val="00565D70"/>
    <w:rsid w:val="00567A5B"/>
    <w:rsid w:val="00570962"/>
    <w:rsid w:val="005715DF"/>
    <w:rsid w:val="0057183A"/>
    <w:rsid w:val="00572587"/>
    <w:rsid w:val="005726A2"/>
    <w:rsid w:val="00572834"/>
    <w:rsid w:val="005731B7"/>
    <w:rsid w:val="00573603"/>
    <w:rsid w:val="0057609B"/>
    <w:rsid w:val="005763D4"/>
    <w:rsid w:val="00581572"/>
    <w:rsid w:val="005821D2"/>
    <w:rsid w:val="0058275C"/>
    <w:rsid w:val="00582D92"/>
    <w:rsid w:val="005870CB"/>
    <w:rsid w:val="00587736"/>
    <w:rsid w:val="00587F9E"/>
    <w:rsid w:val="0059530B"/>
    <w:rsid w:val="005969A5"/>
    <w:rsid w:val="005A048B"/>
    <w:rsid w:val="005A24A0"/>
    <w:rsid w:val="005A297C"/>
    <w:rsid w:val="005A3C3E"/>
    <w:rsid w:val="005A46C2"/>
    <w:rsid w:val="005A48F7"/>
    <w:rsid w:val="005A4DCA"/>
    <w:rsid w:val="005A5DEF"/>
    <w:rsid w:val="005A6A78"/>
    <w:rsid w:val="005A6DA8"/>
    <w:rsid w:val="005A7029"/>
    <w:rsid w:val="005A7948"/>
    <w:rsid w:val="005B16A1"/>
    <w:rsid w:val="005B2609"/>
    <w:rsid w:val="005B30B8"/>
    <w:rsid w:val="005B3C1A"/>
    <w:rsid w:val="005B3D86"/>
    <w:rsid w:val="005B444D"/>
    <w:rsid w:val="005B4EF6"/>
    <w:rsid w:val="005B54DC"/>
    <w:rsid w:val="005B574B"/>
    <w:rsid w:val="005C00A2"/>
    <w:rsid w:val="005C0E20"/>
    <w:rsid w:val="005C4129"/>
    <w:rsid w:val="005C6AF9"/>
    <w:rsid w:val="005D45FA"/>
    <w:rsid w:val="005D628C"/>
    <w:rsid w:val="005D7349"/>
    <w:rsid w:val="005E1AF8"/>
    <w:rsid w:val="005E1D4C"/>
    <w:rsid w:val="005E2D88"/>
    <w:rsid w:val="005E462C"/>
    <w:rsid w:val="005E4AB7"/>
    <w:rsid w:val="005E4D7D"/>
    <w:rsid w:val="005E6BC9"/>
    <w:rsid w:val="005F0111"/>
    <w:rsid w:val="005F0BBB"/>
    <w:rsid w:val="005F1707"/>
    <w:rsid w:val="005F38B9"/>
    <w:rsid w:val="005F5F77"/>
    <w:rsid w:val="005F63E0"/>
    <w:rsid w:val="005F654D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2770"/>
    <w:rsid w:val="00603767"/>
    <w:rsid w:val="00603A6D"/>
    <w:rsid w:val="00605629"/>
    <w:rsid w:val="00605A70"/>
    <w:rsid w:val="00611354"/>
    <w:rsid w:val="0061386E"/>
    <w:rsid w:val="00613E18"/>
    <w:rsid w:val="00615193"/>
    <w:rsid w:val="00617AFD"/>
    <w:rsid w:val="0062039E"/>
    <w:rsid w:val="006209C5"/>
    <w:rsid w:val="00620E04"/>
    <w:rsid w:val="0062576B"/>
    <w:rsid w:val="00625BC3"/>
    <w:rsid w:val="00625FAA"/>
    <w:rsid w:val="0062703C"/>
    <w:rsid w:val="0062794F"/>
    <w:rsid w:val="00630C3B"/>
    <w:rsid w:val="00631BA3"/>
    <w:rsid w:val="0063327D"/>
    <w:rsid w:val="00633C5B"/>
    <w:rsid w:val="006428C9"/>
    <w:rsid w:val="0064313C"/>
    <w:rsid w:val="00643A7B"/>
    <w:rsid w:val="00644824"/>
    <w:rsid w:val="00647211"/>
    <w:rsid w:val="00647B0D"/>
    <w:rsid w:val="006507DC"/>
    <w:rsid w:val="0065119E"/>
    <w:rsid w:val="006514CD"/>
    <w:rsid w:val="006542E4"/>
    <w:rsid w:val="006549C4"/>
    <w:rsid w:val="00655639"/>
    <w:rsid w:val="006561A5"/>
    <w:rsid w:val="0065680D"/>
    <w:rsid w:val="00657E6C"/>
    <w:rsid w:val="00657F85"/>
    <w:rsid w:val="00663016"/>
    <w:rsid w:val="006631F9"/>
    <w:rsid w:val="00664B4E"/>
    <w:rsid w:val="00667BF7"/>
    <w:rsid w:val="00670B9E"/>
    <w:rsid w:val="00672014"/>
    <w:rsid w:val="00672C8E"/>
    <w:rsid w:val="00673034"/>
    <w:rsid w:val="00673235"/>
    <w:rsid w:val="006747E6"/>
    <w:rsid w:val="0068019D"/>
    <w:rsid w:val="00681744"/>
    <w:rsid w:val="006875E4"/>
    <w:rsid w:val="00687F60"/>
    <w:rsid w:val="00690903"/>
    <w:rsid w:val="006932F0"/>
    <w:rsid w:val="006942B4"/>
    <w:rsid w:val="00694F99"/>
    <w:rsid w:val="00697214"/>
    <w:rsid w:val="00697359"/>
    <w:rsid w:val="00697AE3"/>
    <w:rsid w:val="006A3B14"/>
    <w:rsid w:val="006A46EE"/>
    <w:rsid w:val="006A4B91"/>
    <w:rsid w:val="006A674A"/>
    <w:rsid w:val="006B0CF4"/>
    <w:rsid w:val="006B12D7"/>
    <w:rsid w:val="006B2207"/>
    <w:rsid w:val="006B34C2"/>
    <w:rsid w:val="006B34E6"/>
    <w:rsid w:val="006B449F"/>
    <w:rsid w:val="006B5AD5"/>
    <w:rsid w:val="006B5C56"/>
    <w:rsid w:val="006B634A"/>
    <w:rsid w:val="006B7E6A"/>
    <w:rsid w:val="006C014E"/>
    <w:rsid w:val="006C2E98"/>
    <w:rsid w:val="006C33FB"/>
    <w:rsid w:val="006C3A85"/>
    <w:rsid w:val="006C425D"/>
    <w:rsid w:val="006C4456"/>
    <w:rsid w:val="006C52D6"/>
    <w:rsid w:val="006C620D"/>
    <w:rsid w:val="006C7199"/>
    <w:rsid w:val="006C7ED5"/>
    <w:rsid w:val="006D0ACC"/>
    <w:rsid w:val="006D0BC5"/>
    <w:rsid w:val="006D2E60"/>
    <w:rsid w:val="006D5743"/>
    <w:rsid w:val="006D5F04"/>
    <w:rsid w:val="006D5F5C"/>
    <w:rsid w:val="006D71F6"/>
    <w:rsid w:val="006E1B8E"/>
    <w:rsid w:val="006E38A0"/>
    <w:rsid w:val="006E4204"/>
    <w:rsid w:val="006E5ABB"/>
    <w:rsid w:val="006E6F51"/>
    <w:rsid w:val="006E7BA5"/>
    <w:rsid w:val="006E7D92"/>
    <w:rsid w:val="006F079F"/>
    <w:rsid w:val="006F1DC7"/>
    <w:rsid w:val="006F25F4"/>
    <w:rsid w:val="006F5CBB"/>
    <w:rsid w:val="006F6B63"/>
    <w:rsid w:val="00702F36"/>
    <w:rsid w:val="00703295"/>
    <w:rsid w:val="007048B2"/>
    <w:rsid w:val="00706813"/>
    <w:rsid w:val="00710C9D"/>
    <w:rsid w:val="0071289D"/>
    <w:rsid w:val="00714539"/>
    <w:rsid w:val="00715388"/>
    <w:rsid w:val="00715CF8"/>
    <w:rsid w:val="00716150"/>
    <w:rsid w:val="00717292"/>
    <w:rsid w:val="00717C6F"/>
    <w:rsid w:val="00720878"/>
    <w:rsid w:val="00720C30"/>
    <w:rsid w:val="007226E9"/>
    <w:rsid w:val="00722AFA"/>
    <w:rsid w:val="00723778"/>
    <w:rsid w:val="0072554D"/>
    <w:rsid w:val="00726080"/>
    <w:rsid w:val="00726629"/>
    <w:rsid w:val="00726C34"/>
    <w:rsid w:val="007277CD"/>
    <w:rsid w:val="00730504"/>
    <w:rsid w:val="007307AA"/>
    <w:rsid w:val="0073195F"/>
    <w:rsid w:val="00732B33"/>
    <w:rsid w:val="00733FC1"/>
    <w:rsid w:val="007346D3"/>
    <w:rsid w:val="00734779"/>
    <w:rsid w:val="00735AF4"/>
    <w:rsid w:val="00736D11"/>
    <w:rsid w:val="0073773C"/>
    <w:rsid w:val="00741E48"/>
    <w:rsid w:val="0074267B"/>
    <w:rsid w:val="00742C76"/>
    <w:rsid w:val="007431EE"/>
    <w:rsid w:val="0074421B"/>
    <w:rsid w:val="00744749"/>
    <w:rsid w:val="007450BD"/>
    <w:rsid w:val="00746480"/>
    <w:rsid w:val="0075149F"/>
    <w:rsid w:val="007520A0"/>
    <w:rsid w:val="0075321E"/>
    <w:rsid w:val="00753520"/>
    <w:rsid w:val="007559C0"/>
    <w:rsid w:val="00756DC6"/>
    <w:rsid w:val="00762D67"/>
    <w:rsid w:val="00763DBB"/>
    <w:rsid w:val="007641D4"/>
    <w:rsid w:val="00765247"/>
    <w:rsid w:val="0076711D"/>
    <w:rsid w:val="00767B4B"/>
    <w:rsid w:val="00770913"/>
    <w:rsid w:val="00772DF9"/>
    <w:rsid w:val="00772ED8"/>
    <w:rsid w:val="0077355D"/>
    <w:rsid w:val="0077456A"/>
    <w:rsid w:val="00775BE9"/>
    <w:rsid w:val="00776F74"/>
    <w:rsid w:val="00780344"/>
    <w:rsid w:val="0078061C"/>
    <w:rsid w:val="00781710"/>
    <w:rsid w:val="00781768"/>
    <w:rsid w:val="007817D0"/>
    <w:rsid w:val="00782D82"/>
    <w:rsid w:val="0078309E"/>
    <w:rsid w:val="0078388F"/>
    <w:rsid w:val="00785576"/>
    <w:rsid w:val="00785B92"/>
    <w:rsid w:val="00786762"/>
    <w:rsid w:val="007916B4"/>
    <w:rsid w:val="00793CB2"/>
    <w:rsid w:val="007960D7"/>
    <w:rsid w:val="007960D9"/>
    <w:rsid w:val="00796E71"/>
    <w:rsid w:val="007A09C3"/>
    <w:rsid w:val="007A1C93"/>
    <w:rsid w:val="007A3AE4"/>
    <w:rsid w:val="007A57B9"/>
    <w:rsid w:val="007A6DF2"/>
    <w:rsid w:val="007A75C6"/>
    <w:rsid w:val="007B02AF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C1A1D"/>
    <w:rsid w:val="007C244A"/>
    <w:rsid w:val="007C26E5"/>
    <w:rsid w:val="007C4983"/>
    <w:rsid w:val="007C7EE8"/>
    <w:rsid w:val="007D18DF"/>
    <w:rsid w:val="007D2CD7"/>
    <w:rsid w:val="007D2F7C"/>
    <w:rsid w:val="007D43E9"/>
    <w:rsid w:val="007D4EFD"/>
    <w:rsid w:val="007D4FEC"/>
    <w:rsid w:val="007E1644"/>
    <w:rsid w:val="007E3098"/>
    <w:rsid w:val="007E560D"/>
    <w:rsid w:val="007E64EE"/>
    <w:rsid w:val="007E6B64"/>
    <w:rsid w:val="007E722E"/>
    <w:rsid w:val="007E7F80"/>
    <w:rsid w:val="007F0B50"/>
    <w:rsid w:val="007F14B2"/>
    <w:rsid w:val="007F19CD"/>
    <w:rsid w:val="007F2B48"/>
    <w:rsid w:val="007F2C28"/>
    <w:rsid w:val="007F6362"/>
    <w:rsid w:val="007F6ECA"/>
    <w:rsid w:val="007F714B"/>
    <w:rsid w:val="00800989"/>
    <w:rsid w:val="00800F64"/>
    <w:rsid w:val="008022CE"/>
    <w:rsid w:val="00802539"/>
    <w:rsid w:val="00802F76"/>
    <w:rsid w:val="00803269"/>
    <w:rsid w:val="00804262"/>
    <w:rsid w:val="008054E0"/>
    <w:rsid w:val="008059F0"/>
    <w:rsid w:val="008062BE"/>
    <w:rsid w:val="008066A5"/>
    <w:rsid w:val="008066F4"/>
    <w:rsid w:val="00810632"/>
    <w:rsid w:val="00811357"/>
    <w:rsid w:val="00811AC3"/>
    <w:rsid w:val="00812256"/>
    <w:rsid w:val="0081393A"/>
    <w:rsid w:val="0081668D"/>
    <w:rsid w:val="00816C34"/>
    <w:rsid w:val="008174DF"/>
    <w:rsid w:val="008207A6"/>
    <w:rsid w:val="0082081E"/>
    <w:rsid w:val="0082469A"/>
    <w:rsid w:val="00824FAE"/>
    <w:rsid w:val="00825588"/>
    <w:rsid w:val="00826737"/>
    <w:rsid w:val="0082768D"/>
    <w:rsid w:val="008304E8"/>
    <w:rsid w:val="00830574"/>
    <w:rsid w:val="0083285E"/>
    <w:rsid w:val="008331D5"/>
    <w:rsid w:val="00834E71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410AB"/>
    <w:rsid w:val="0084206C"/>
    <w:rsid w:val="00842075"/>
    <w:rsid w:val="00842E5D"/>
    <w:rsid w:val="00843E77"/>
    <w:rsid w:val="008440CB"/>
    <w:rsid w:val="00844BAF"/>
    <w:rsid w:val="008470E8"/>
    <w:rsid w:val="00847A22"/>
    <w:rsid w:val="00850B0B"/>
    <w:rsid w:val="008516FE"/>
    <w:rsid w:val="00854245"/>
    <w:rsid w:val="00854B00"/>
    <w:rsid w:val="00855DC1"/>
    <w:rsid w:val="00857546"/>
    <w:rsid w:val="00860F4A"/>
    <w:rsid w:val="00861BD4"/>
    <w:rsid w:val="008624E6"/>
    <w:rsid w:val="00863EE3"/>
    <w:rsid w:val="00867BCE"/>
    <w:rsid w:val="008707E2"/>
    <w:rsid w:val="00870CAA"/>
    <w:rsid w:val="0087129C"/>
    <w:rsid w:val="00873BA4"/>
    <w:rsid w:val="00875830"/>
    <w:rsid w:val="008778AC"/>
    <w:rsid w:val="008813C0"/>
    <w:rsid w:val="00881D54"/>
    <w:rsid w:val="00886A05"/>
    <w:rsid w:val="00891A7E"/>
    <w:rsid w:val="0089352B"/>
    <w:rsid w:val="00893F3B"/>
    <w:rsid w:val="00894EE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65C"/>
    <w:rsid w:val="008A67EE"/>
    <w:rsid w:val="008B1302"/>
    <w:rsid w:val="008B2264"/>
    <w:rsid w:val="008B2BC0"/>
    <w:rsid w:val="008B34EF"/>
    <w:rsid w:val="008B42D2"/>
    <w:rsid w:val="008B466B"/>
    <w:rsid w:val="008B5C67"/>
    <w:rsid w:val="008B6E43"/>
    <w:rsid w:val="008B6F7A"/>
    <w:rsid w:val="008C0931"/>
    <w:rsid w:val="008C1DB8"/>
    <w:rsid w:val="008C267F"/>
    <w:rsid w:val="008C2BB8"/>
    <w:rsid w:val="008C3DAF"/>
    <w:rsid w:val="008C4DF4"/>
    <w:rsid w:val="008C5D3D"/>
    <w:rsid w:val="008C5F70"/>
    <w:rsid w:val="008C5F73"/>
    <w:rsid w:val="008D035C"/>
    <w:rsid w:val="008D156E"/>
    <w:rsid w:val="008D1A77"/>
    <w:rsid w:val="008D2094"/>
    <w:rsid w:val="008D3360"/>
    <w:rsid w:val="008D4D16"/>
    <w:rsid w:val="008D6A17"/>
    <w:rsid w:val="008E10E1"/>
    <w:rsid w:val="008E202F"/>
    <w:rsid w:val="008E2713"/>
    <w:rsid w:val="008E2C7A"/>
    <w:rsid w:val="008E2DA6"/>
    <w:rsid w:val="008E3160"/>
    <w:rsid w:val="008E434F"/>
    <w:rsid w:val="008E6A39"/>
    <w:rsid w:val="008F039B"/>
    <w:rsid w:val="008F3449"/>
    <w:rsid w:val="008F3539"/>
    <w:rsid w:val="008F47A6"/>
    <w:rsid w:val="008F48C9"/>
    <w:rsid w:val="008F66F6"/>
    <w:rsid w:val="00900AAD"/>
    <w:rsid w:val="00901530"/>
    <w:rsid w:val="00902DE2"/>
    <w:rsid w:val="00904C06"/>
    <w:rsid w:val="009052BC"/>
    <w:rsid w:val="00907ABD"/>
    <w:rsid w:val="00910067"/>
    <w:rsid w:val="00910C73"/>
    <w:rsid w:val="0091339F"/>
    <w:rsid w:val="009139B0"/>
    <w:rsid w:val="0091475B"/>
    <w:rsid w:val="00915A1D"/>
    <w:rsid w:val="00917643"/>
    <w:rsid w:val="009235A9"/>
    <w:rsid w:val="00923ED4"/>
    <w:rsid w:val="00923FA1"/>
    <w:rsid w:val="00925691"/>
    <w:rsid w:val="00925D76"/>
    <w:rsid w:val="00927F5F"/>
    <w:rsid w:val="009307F8"/>
    <w:rsid w:val="009311C5"/>
    <w:rsid w:val="009312CA"/>
    <w:rsid w:val="00932023"/>
    <w:rsid w:val="00932D3A"/>
    <w:rsid w:val="00936AF6"/>
    <w:rsid w:val="009370FB"/>
    <w:rsid w:val="00941FEB"/>
    <w:rsid w:val="0094218E"/>
    <w:rsid w:val="00942B2B"/>
    <w:rsid w:val="00943E74"/>
    <w:rsid w:val="0094493D"/>
    <w:rsid w:val="009465BF"/>
    <w:rsid w:val="00946637"/>
    <w:rsid w:val="00947057"/>
    <w:rsid w:val="00947916"/>
    <w:rsid w:val="009505C4"/>
    <w:rsid w:val="009513CF"/>
    <w:rsid w:val="00951934"/>
    <w:rsid w:val="00951F4C"/>
    <w:rsid w:val="00954578"/>
    <w:rsid w:val="009548C1"/>
    <w:rsid w:val="00954BB1"/>
    <w:rsid w:val="00954D67"/>
    <w:rsid w:val="0096448B"/>
    <w:rsid w:val="00964B71"/>
    <w:rsid w:val="00965A5A"/>
    <w:rsid w:val="00965CDA"/>
    <w:rsid w:val="009721AC"/>
    <w:rsid w:val="00972C1E"/>
    <w:rsid w:val="00973C65"/>
    <w:rsid w:val="0097525D"/>
    <w:rsid w:val="00977A07"/>
    <w:rsid w:val="0098029A"/>
    <w:rsid w:val="00981715"/>
    <w:rsid w:val="009817B1"/>
    <w:rsid w:val="00982CB8"/>
    <w:rsid w:val="00982DA9"/>
    <w:rsid w:val="00983F65"/>
    <w:rsid w:val="00984998"/>
    <w:rsid w:val="00984B2F"/>
    <w:rsid w:val="00985E60"/>
    <w:rsid w:val="0098623E"/>
    <w:rsid w:val="00986739"/>
    <w:rsid w:val="0099059E"/>
    <w:rsid w:val="00990C09"/>
    <w:rsid w:val="0099102D"/>
    <w:rsid w:val="00991523"/>
    <w:rsid w:val="009923EA"/>
    <w:rsid w:val="00992888"/>
    <w:rsid w:val="00992CB9"/>
    <w:rsid w:val="00995820"/>
    <w:rsid w:val="00995B44"/>
    <w:rsid w:val="00996076"/>
    <w:rsid w:val="00996227"/>
    <w:rsid w:val="0099671F"/>
    <w:rsid w:val="00997476"/>
    <w:rsid w:val="009A1D7B"/>
    <w:rsid w:val="009A24EA"/>
    <w:rsid w:val="009A462B"/>
    <w:rsid w:val="009A4CE5"/>
    <w:rsid w:val="009B0602"/>
    <w:rsid w:val="009B1F32"/>
    <w:rsid w:val="009B3543"/>
    <w:rsid w:val="009B36A4"/>
    <w:rsid w:val="009B39F1"/>
    <w:rsid w:val="009B4868"/>
    <w:rsid w:val="009B635B"/>
    <w:rsid w:val="009B6EE3"/>
    <w:rsid w:val="009B7075"/>
    <w:rsid w:val="009B75B7"/>
    <w:rsid w:val="009C382A"/>
    <w:rsid w:val="009C3AF4"/>
    <w:rsid w:val="009C50A3"/>
    <w:rsid w:val="009C60ED"/>
    <w:rsid w:val="009C77FE"/>
    <w:rsid w:val="009C7F28"/>
    <w:rsid w:val="009D05E6"/>
    <w:rsid w:val="009D0F42"/>
    <w:rsid w:val="009D0FF2"/>
    <w:rsid w:val="009D1CB1"/>
    <w:rsid w:val="009D4A83"/>
    <w:rsid w:val="009D5B74"/>
    <w:rsid w:val="009D62D9"/>
    <w:rsid w:val="009D72CA"/>
    <w:rsid w:val="009E0772"/>
    <w:rsid w:val="009E08B0"/>
    <w:rsid w:val="009E15A8"/>
    <w:rsid w:val="009E338E"/>
    <w:rsid w:val="009E36E8"/>
    <w:rsid w:val="009E3A53"/>
    <w:rsid w:val="009E4ADA"/>
    <w:rsid w:val="009E4C56"/>
    <w:rsid w:val="009E608D"/>
    <w:rsid w:val="009E6F33"/>
    <w:rsid w:val="009E76EF"/>
    <w:rsid w:val="009E7A83"/>
    <w:rsid w:val="009F0D25"/>
    <w:rsid w:val="009F0E44"/>
    <w:rsid w:val="009F2052"/>
    <w:rsid w:val="009F2077"/>
    <w:rsid w:val="009F234F"/>
    <w:rsid w:val="009F2673"/>
    <w:rsid w:val="009F2798"/>
    <w:rsid w:val="009F3350"/>
    <w:rsid w:val="009F33F0"/>
    <w:rsid w:val="009F4126"/>
    <w:rsid w:val="009F45BD"/>
    <w:rsid w:val="009F60EF"/>
    <w:rsid w:val="00A00399"/>
    <w:rsid w:val="00A01540"/>
    <w:rsid w:val="00A0238D"/>
    <w:rsid w:val="00A02D7F"/>
    <w:rsid w:val="00A037A0"/>
    <w:rsid w:val="00A042A9"/>
    <w:rsid w:val="00A079E3"/>
    <w:rsid w:val="00A10E1D"/>
    <w:rsid w:val="00A1518A"/>
    <w:rsid w:val="00A16379"/>
    <w:rsid w:val="00A21416"/>
    <w:rsid w:val="00A22A96"/>
    <w:rsid w:val="00A25783"/>
    <w:rsid w:val="00A27992"/>
    <w:rsid w:val="00A303CB"/>
    <w:rsid w:val="00A311AF"/>
    <w:rsid w:val="00A33349"/>
    <w:rsid w:val="00A3338B"/>
    <w:rsid w:val="00A33B16"/>
    <w:rsid w:val="00A36F15"/>
    <w:rsid w:val="00A406EE"/>
    <w:rsid w:val="00A40D28"/>
    <w:rsid w:val="00A40FE3"/>
    <w:rsid w:val="00A418FF"/>
    <w:rsid w:val="00A4288C"/>
    <w:rsid w:val="00A42C14"/>
    <w:rsid w:val="00A4398B"/>
    <w:rsid w:val="00A45435"/>
    <w:rsid w:val="00A45FC2"/>
    <w:rsid w:val="00A46A4E"/>
    <w:rsid w:val="00A46F5A"/>
    <w:rsid w:val="00A47DFE"/>
    <w:rsid w:val="00A50DBF"/>
    <w:rsid w:val="00A51D46"/>
    <w:rsid w:val="00A5399B"/>
    <w:rsid w:val="00A53E9F"/>
    <w:rsid w:val="00A54A97"/>
    <w:rsid w:val="00A5798D"/>
    <w:rsid w:val="00A61330"/>
    <w:rsid w:val="00A61AF9"/>
    <w:rsid w:val="00A623B3"/>
    <w:rsid w:val="00A64AA4"/>
    <w:rsid w:val="00A67193"/>
    <w:rsid w:val="00A714BD"/>
    <w:rsid w:val="00A72094"/>
    <w:rsid w:val="00A726F7"/>
    <w:rsid w:val="00A72C44"/>
    <w:rsid w:val="00A75136"/>
    <w:rsid w:val="00A76B9C"/>
    <w:rsid w:val="00A83D1B"/>
    <w:rsid w:val="00A83EB5"/>
    <w:rsid w:val="00A850B8"/>
    <w:rsid w:val="00A863AA"/>
    <w:rsid w:val="00A908B6"/>
    <w:rsid w:val="00A91A47"/>
    <w:rsid w:val="00A91EFD"/>
    <w:rsid w:val="00A92831"/>
    <w:rsid w:val="00A95AFB"/>
    <w:rsid w:val="00A95DFA"/>
    <w:rsid w:val="00A96081"/>
    <w:rsid w:val="00AA02A7"/>
    <w:rsid w:val="00AA0E67"/>
    <w:rsid w:val="00AA130E"/>
    <w:rsid w:val="00AA1975"/>
    <w:rsid w:val="00AA1A6F"/>
    <w:rsid w:val="00AA28A5"/>
    <w:rsid w:val="00AA2E92"/>
    <w:rsid w:val="00AA3B60"/>
    <w:rsid w:val="00AA7641"/>
    <w:rsid w:val="00AA7A9B"/>
    <w:rsid w:val="00AB0D76"/>
    <w:rsid w:val="00AB1005"/>
    <w:rsid w:val="00AB14BD"/>
    <w:rsid w:val="00AB22D4"/>
    <w:rsid w:val="00AB255D"/>
    <w:rsid w:val="00AB271A"/>
    <w:rsid w:val="00AB2BDE"/>
    <w:rsid w:val="00AB36E5"/>
    <w:rsid w:val="00AB39C7"/>
    <w:rsid w:val="00AB434E"/>
    <w:rsid w:val="00AB6499"/>
    <w:rsid w:val="00AC0ABC"/>
    <w:rsid w:val="00AC1099"/>
    <w:rsid w:val="00AC1818"/>
    <w:rsid w:val="00AC223F"/>
    <w:rsid w:val="00AC273B"/>
    <w:rsid w:val="00AC3080"/>
    <w:rsid w:val="00AC3158"/>
    <w:rsid w:val="00AC3B89"/>
    <w:rsid w:val="00AC4458"/>
    <w:rsid w:val="00AC5476"/>
    <w:rsid w:val="00AC6524"/>
    <w:rsid w:val="00AD3A65"/>
    <w:rsid w:val="00AD3A8F"/>
    <w:rsid w:val="00AD4B9A"/>
    <w:rsid w:val="00AD54ED"/>
    <w:rsid w:val="00AD699E"/>
    <w:rsid w:val="00AE109A"/>
    <w:rsid w:val="00AE1495"/>
    <w:rsid w:val="00AE183A"/>
    <w:rsid w:val="00AE2FF2"/>
    <w:rsid w:val="00AE3D43"/>
    <w:rsid w:val="00AF00ED"/>
    <w:rsid w:val="00AF1687"/>
    <w:rsid w:val="00AF2077"/>
    <w:rsid w:val="00AF4980"/>
    <w:rsid w:val="00AF4F4D"/>
    <w:rsid w:val="00AF5A40"/>
    <w:rsid w:val="00AF5B0F"/>
    <w:rsid w:val="00AF6C21"/>
    <w:rsid w:val="00AF6EFF"/>
    <w:rsid w:val="00B00581"/>
    <w:rsid w:val="00B006DB"/>
    <w:rsid w:val="00B008A8"/>
    <w:rsid w:val="00B02F93"/>
    <w:rsid w:val="00B03C77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4762"/>
    <w:rsid w:val="00B1568C"/>
    <w:rsid w:val="00B1594B"/>
    <w:rsid w:val="00B16F6E"/>
    <w:rsid w:val="00B17289"/>
    <w:rsid w:val="00B176C8"/>
    <w:rsid w:val="00B17EE2"/>
    <w:rsid w:val="00B20C17"/>
    <w:rsid w:val="00B2191D"/>
    <w:rsid w:val="00B23F28"/>
    <w:rsid w:val="00B23F46"/>
    <w:rsid w:val="00B257F7"/>
    <w:rsid w:val="00B259D0"/>
    <w:rsid w:val="00B30C57"/>
    <w:rsid w:val="00B3257D"/>
    <w:rsid w:val="00B32A1A"/>
    <w:rsid w:val="00B32DE0"/>
    <w:rsid w:val="00B3338B"/>
    <w:rsid w:val="00B34005"/>
    <w:rsid w:val="00B3549D"/>
    <w:rsid w:val="00B35F8C"/>
    <w:rsid w:val="00B4041B"/>
    <w:rsid w:val="00B4069F"/>
    <w:rsid w:val="00B41FE2"/>
    <w:rsid w:val="00B43E08"/>
    <w:rsid w:val="00B43FF3"/>
    <w:rsid w:val="00B45AF9"/>
    <w:rsid w:val="00B47025"/>
    <w:rsid w:val="00B47A5E"/>
    <w:rsid w:val="00B54861"/>
    <w:rsid w:val="00B569F2"/>
    <w:rsid w:val="00B576BD"/>
    <w:rsid w:val="00B57AA0"/>
    <w:rsid w:val="00B57EF1"/>
    <w:rsid w:val="00B61160"/>
    <w:rsid w:val="00B61DDE"/>
    <w:rsid w:val="00B62643"/>
    <w:rsid w:val="00B63614"/>
    <w:rsid w:val="00B6363B"/>
    <w:rsid w:val="00B64A99"/>
    <w:rsid w:val="00B655BE"/>
    <w:rsid w:val="00B660B8"/>
    <w:rsid w:val="00B66EF8"/>
    <w:rsid w:val="00B67EB4"/>
    <w:rsid w:val="00B7037E"/>
    <w:rsid w:val="00B716C9"/>
    <w:rsid w:val="00B72B2C"/>
    <w:rsid w:val="00B77F06"/>
    <w:rsid w:val="00B84400"/>
    <w:rsid w:val="00B845CB"/>
    <w:rsid w:val="00B87720"/>
    <w:rsid w:val="00B87B86"/>
    <w:rsid w:val="00B91F54"/>
    <w:rsid w:val="00B94002"/>
    <w:rsid w:val="00B94589"/>
    <w:rsid w:val="00B97C5D"/>
    <w:rsid w:val="00BA0FC7"/>
    <w:rsid w:val="00BA1434"/>
    <w:rsid w:val="00BA384E"/>
    <w:rsid w:val="00BA5306"/>
    <w:rsid w:val="00BA5375"/>
    <w:rsid w:val="00BA79E9"/>
    <w:rsid w:val="00BB0481"/>
    <w:rsid w:val="00BB0C64"/>
    <w:rsid w:val="00BB0E04"/>
    <w:rsid w:val="00BB2DAD"/>
    <w:rsid w:val="00BB3493"/>
    <w:rsid w:val="00BB404F"/>
    <w:rsid w:val="00BB4096"/>
    <w:rsid w:val="00BB521F"/>
    <w:rsid w:val="00BC0D75"/>
    <w:rsid w:val="00BC4A6F"/>
    <w:rsid w:val="00BC54C4"/>
    <w:rsid w:val="00BC6BFF"/>
    <w:rsid w:val="00BC7143"/>
    <w:rsid w:val="00BC7211"/>
    <w:rsid w:val="00BC75BA"/>
    <w:rsid w:val="00BD0277"/>
    <w:rsid w:val="00BD0783"/>
    <w:rsid w:val="00BD1D82"/>
    <w:rsid w:val="00BD1E9A"/>
    <w:rsid w:val="00BD25D5"/>
    <w:rsid w:val="00BD68E2"/>
    <w:rsid w:val="00BD776C"/>
    <w:rsid w:val="00BE0D58"/>
    <w:rsid w:val="00BE2130"/>
    <w:rsid w:val="00BE3270"/>
    <w:rsid w:val="00BE6148"/>
    <w:rsid w:val="00BE6B17"/>
    <w:rsid w:val="00BE6E1C"/>
    <w:rsid w:val="00BE7F08"/>
    <w:rsid w:val="00BF24C7"/>
    <w:rsid w:val="00BF3641"/>
    <w:rsid w:val="00BF4B7C"/>
    <w:rsid w:val="00BF5489"/>
    <w:rsid w:val="00BF5702"/>
    <w:rsid w:val="00BF699D"/>
    <w:rsid w:val="00BF7308"/>
    <w:rsid w:val="00C00006"/>
    <w:rsid w:val="00C0106D"/>
    <w:rsid w:val="00C01B4B"/>
    <w:rsid w:val="00C05F90"/>
    <w:rsid w:val="00C07214"/>
    <w:rsid w:val="00C1012F"/>
    <w:rsid w:val="00C10AB2"/>
    <w:rsid w:val="00C10AD2"/>
    <w:rsid w:val="00C12476"/>
    <w:rsid w:val="00C12A55"/>
    <w:rsid w:val="00C1490B"/>
    <w:rsid w:val="00C15AF0"/>
    <w:rsid w:val="00C1639D"/>
    <w:rsid w:val="00C16ECA"/>
    <w:rsid w:val="00C200FB"/>
    <w:rsid w:val="00C2113B"/>
    <w:rsid w:val="00C21817"/>
    <w:rsid w:val="00C22453"/>
    <w:rsid w:val="00C2272B"/>
    <w:rsid w:val="00C22C87"/>
    <w:rsid w:val="00C23116"/>
    <w:rsid w:val="00C231AA"/>
    <w:rsid w:val="00C23AD7"/>
    <w:rsid w:val="00C242CA"/>
    <w:rsid w:val="00C250C6"/>
    <w:rsid w:val="00C266B2"/>
    <w:rsid w:val="00C2738A"/>
    <w:rsid w:val="00C27936"/>
    <w:rsid w:val="00C328E5"/>
    <w:rsid w:val="00C32A4F"/>
    <w:rsid w:val="00C3335B"/>
    <w:rsid w:val="00C34443"/>
    <w:rsid w:val="00C348B3"/>
    <w:rsid w:val="00C3586F"/>
    <w:rsid w:val="00C3596F"/>
    <w:rsid w:val="00C3629A"/>
    <w:rsid w:val="00C36944"/>
    <w:rsid w:val="00C40747"/>
    <w:rsid w:val="00C40825"/>
    <w:rsid w:val="00C414C4"/>
    <w:rsid w:val="00C41880"/>
    <w:rsid w:val="00C42FF2"/>
    <w:rsid w:val="00C431E8"/>
    <w:rsid w:val="00C45C3E"/>
    <w:rsid w:val="00C473D3"/>
    <w:rsid w:val="00C50FBD"/>
    <w:rsid w:val="00C511C7"/>
    <w:rsid w:val="00C51B23"/>
    <w:rsid w:val="00C52AEE"/>
    <w:rsid w:val="00C54CDB"/>
    <w:rsid w:val="00C55FDC"/>
    <w:rsid w:val="00C60788"/>
    <w:rsid w:val="00C60C17"/>
    <w:rsid w:val="00C65CD0"/>
    <w:rsid w:val="00C66B84"/>
    <w:rsid w:val="00C67A2D"/>
    <w:rsid w:val="00C67B74"/>
    <w:rsid w:val="00C70EB8"/>
    <w:rsid w:val="00C71BC1"/>
    <w:rsid w:val="00C722AD"/>
    <w:rsid w:val="00C73545"/>
    <w:rsid w:val="00C73F74"/>
    <w:rsid w:val="00C74DC1"/>
    <w:rsid w:val="00C76050"/>
    <w:rsid w:val="00C760FB"/>
    <w:rsid w:val="00C8506E"/>
    <w:rsid w:val="00C854FD"/>
    <w:rsid w:val="00C856F6"/>
    <w:rsid w:val="00C86BAF"/>
    <w:rsid w:val="00C90918"/>
    <w:rsid w:val="00C92278"/>
    <w:rsid w:val="00C929B8"/>
    <w:rsid w:val="00C92C72"/>
    <w:rsid w:val="00C9439D"/>
    <w:rsid w:val="00C949BB"/>
    <w:rsid w:val="00C94EF6"/>
    <w:rsid w:val="00C94EF9"/>
    <w:rsid w:val="00C96207"/>
    <w:rsid w:val="00C9700F"/>
    <w:rsid w:val="00CA058A"/>
    <w:rsid w:val="00CA19AB"/>
    <w:rsid w:val="00CA4A7D"/>
    <w:rsid w:val="00CA57FC"/>
    <w:rsid w:val="00CA6D07"/>
    <w:rsid w:val="00CA7368"/>
    <w:rsid w:val="00CA7D7C"/>
    <w:rsid w:val="00CB0B59"/>
    <w:rsid w:val="00CB4353"/>
    <w:rsid w:val="00CB79EB"/>
    <w:rsid w:val="00CB7D25"/>
    <w:rsid w:val="00CC1413"/>
    <w:rsid w:val="00CC2C2A"/>
    <w:rsid w:val="00CC2C51"/>
    <w:rsid w:val="00CC2F66"/>
    <w:rsid w:val="00CC2FAD"/>
    <w:rsid w:val="00CC3E35"/>
    <w:rsid w:val="00CC4916"/>
    <w:rsid w:val="00CC64CA"/>
    <w:rsid w:val="00CC6D10"/>
    <w:rsid w:val="00CD10CA"/>
    <w:rsid w:val="00CD29AE"/>
    <w:rsid w:val="00CD2F24"/>
    <w:rsid w:val="00CD3C09"/>
    <w:rsid w:val="00CD5DEB"/>
    <w:rsid w:val="00CD6E59"/>
    <w:rsid w:val="00CD777F"/>
    <w:rsid w:val="00CE0969"/>
    <w:rsid w:val="00CE1815"/>
    <w:rsid w:val="00CE2171"/>
    <w:rsid w:val="00CE2786"/>
    <w:rsid w:val="00CE6937"/>
    <w:rsid w:val="00CE719C"/>
    <w:rsid w:val="00CE7A6E"/>
    <w:rsid w:val="00CF5682"/>
    <w:rsid w:val="00CF5EF5"/>
    <w:rsid w:val="00CF640F"/>
    <w:rsid w:val="00CF6CFF"/>
    <w:rsid w:val="00CF7123"/>
    <w:rsid w:val="00CF722C"/>
    <w:rsid w:val="00CF7388"/>
    <w:rsid w:val="00D00E52"/>
    <w:rsid w:val="00D01E59"/>
    <w:rsid w:val="00D02C43"/>
    <w:rsid w:val="00D05CBD"/>
    <w:rsid w:val="00D05F84"/>
    <w:rsid w:val="00D072F5"/>
    <w:rsid w:val="00D07508"/>
    <w:rsid w:val="00D0791E"/>
    <w:rsid w:val="00D10949"/>
    <w:rsid w:val="00D10D44"/>
    <w:rsid w:val="00D10F25"/>
    <w:rsid w:val="00D130B5"/>
    <w:rsid w:val="00D142F6"/>
    <w:rsid w:val="00D169E5"/>
    <w:rsid w:val="00D20DC6"/>
    <w:rsid w:val="00D23440"/>
    <w:rsid w:val="00D25E6D"/>
    <w:rsid w:val="00D26807"/>
    <w:rsid w:val="00D27603"/>
    <w:rsid w:val="00D27F18"/>
    <w:rsid w:val="00D30E61"/>
    <w:rsid w:val="00D31AC9"/>
    <w:rsid w:val="00D32221"/>
    <w:rsid w:val="00D32275"/>
    <w:rsid w:val="00D3273E"/>
    <w:rsid w:val="00D32E6F"/>
    <w:rsid w:val="00D34B7C"/>
    <w:rsid w:val="00D36BB1"/>
    <w:rsid w:val="00D43817"/>
    <w:rsid w:val="00D46741"/>
    <w:rsid w:val="00D4697C"/>
    <w:rsid w:val="00D477F1"/>
    <w:rsid w:val="00D50460"/>
    <w:rsid w:val="00D50EC5"/>
    <w:rsid w:val="00D51623"/>
    <w:rsid w:val="00D535DF"/>
    <w:rsid w:val="00D54BF3"/>
    <w:rsid w:val="00D5504C"/>
    <w:rsid w:val="00D552F5"/>
    <w:rsid w:val="00D55B87"/>
    <w:rsid w:val="00D57407"/>
    <w:rsid w:val="00D575CE"/>
    <w:rsid w:val="00D57BDB"/>
    <w:rsid w:val="00D607E4"/>
    <w:rsid w:val="00D61E41"/>
    <w:rsid w:val="00D63328"/>
    <w:rsid w:val="00D6476F"/>
    <w:rsid w:val="00D64DA1"/>
    <w:rsid w:val="00D662E0"/>
    <w:rsid w:val="00D66BCB"/>
    <w:rsid w:val="00D72062"/>
    <w:rsid w:val="00D748DD"/>
    <w:rsid w:val="00D75686"/>
    <w:rsid w:val="00D75EE5"/>
    <w:rsid w:val="00D770C0"/>
    <w:rsid w:val="00D8128D"/>
    <w:rsid w:val="00D81DD2"/>
    <w:rsid w:val="00D82971"/>
    <w:rsid w:val="00D83CB2"/>
    <w:rsid w:val="00D83E5F"/>
    <w:rsid w:val="00D845DB"/>
    <w:rsid w:val="00D84696"/>
    <w:rsid w:val="00D86A66"/>
    <w:rsid w:val="00D913E8"/>
    <w:rsid w:val="00D926E6"/>
    <w:rsid w:val="00D963E7"/>
    <w:rsid w:val="00D97421"/>
    <w:rsid w:val="00DA0190"/>
    <w:rsid w:val="00DA0728"/>
    <w:rsid w:val="00DA2B8A"/>
    <w:rsid w:val="00DA4B5E"/>
    <w:rsid w:val="00DA53D1"/>
    <w:rsid w:val="00DA56C5"/>
    <w:rsid w:val="00DA61A8"/>
    <w:rsid w:val="00DA7DCB"/>
    <w:rsid w:val="00DB0AA5"/>
    <w:rsid w:val="00DB1F5B"/>
    <w:rsid w:val="00DB3723"/>
    <w:rsid w:val="00DB4651"/>
    <w:rsid w:val="00DB4BE3"/>
    <w:rsid w:val="00DB5390"/>
    <w:rsid w:val="00DB5489"/>
    <w:rsid w:val="00DB626D"/>
    <w:rsid w:val="00DC0F50"/>
    <w:rsid w:val="00DC26CE"/>
    <w:rsid w:val="00DC3341"/>
    <w:rsid w:val="00DC381E"/>
    <w:rsid w:val="00DD0CAD"/>
    <w:rsid w:val="00DD224E"/>
    <w:rsid w:val="00DD2E66"/>
    <w:rsid w:val="00DD3B33"/>
    <w:rsid w:val="00DD3B4B"/>
    <w:rsid w:val="00DD4AF6"/>
    <w:rsid w:val="00DD5917"/>
    <w:rsid w:val="00DD73B2"/>
    <w:rsid w:val="00DE1240"/>
    <w:rsid w:val="00DE1B37"/>
    <w:rsid w:val="00DE2868"/>
    <w:rsid w:val="00DE3125"/>
    <w:rsid w:val="00DE37AB"/>
    <w:rsid w:val="00DE4BC2"/>
    <w:rsid w:val="00DE5560"/>
    <w:rsid w:val="00DE7FE0"/>
    <w:rsid w:val="00DF1929"/>
    <w:rsid w:val="00DF1D3B"/>
    <w:rsid w:val="00DF78EF"/>
    <w:rsid w:val="00DF7E13"/>
    <w:rsid w:val="00E00D44"/>
    <w:rsid w:val="00E04FD4"/>
    <w:rsid w:val="00E10106"/>
    <w:rsid w:val="00E13CB5"/>
    <w:rsid w:val="00E14B01"/>
    <w:rsid w:val="00E158A7"/>
    <w:rsid w:val="00E159AD"/>
    <w:rsid w:val="00E15E25"/>
    <w:rsid w:val="00E16430"/>
    <w:rsid w:val="00E203AC"/>
    <w:rsid w:val="00E204DA"/>
    <w:rsid w:val="00E21C6B"/>
    <w:rsid w:val="00E222C0"/>
    <w:rsid w:val="00E23615"/>
    <w:rsid w:val="00E236DD"/>
    <w:rsid w:val="00E2511C"/>
    <w:rsid w:val="00E2588B"/>
    <w:rsid w:val="00E26B1C"/>
    <w:rsid w:val="00E33BB5"/>
    <w:rsid w:val="00E34228"/>
    <w:rsid w:val="00E349EB"/>
    <w:rsid w:val="00E34E8D"/>
    <w:rsid w:val="00E360A2"/>
    <w:rsid w:val="00E3781B"/>
    <w:rsid w:val="00E40139"/>
    <w:rsid w:val="00E4042A"/>
    <w:rsid w:val="00E4136D"/>
    <w:rsid w:val="00E41759"/>
    <w:rsid w:val="00E41F4A"/>
    <w:rsid w:val="00E4221C"/>
    <w:rsid w:val="00E43D3A"/>
    <w:rsid w:val="00E45B50"/>
    <w:rsid w:val="00E46CE9"/>
    <w:rsid w:val="00E47704"/>
    <w:rsid w:val="00E50365"/>
    <w:rsid w:val="00E50793"/>
    <w:rsid w:val="00E51BD5"/>
    <w:rsid w:val="00E5368A"/>
    <w:rsid w:val="00E53AA8"/>
    <w:rsid w:val="00E5778B"/>
    <w:rsid w:val="00E5789C"/>
    <w:rsid w:val="00E60D79"/>
    <w:rsid w:val="00E613C3"/>
    <w:rsid w:val="00E62042"/>
    <w:rsid w:val="00E625CA"/>
    <w:rsid w:val="00E6306E"/>
    <w:rsid w:val="00E631C7"/>
    <w:rsid w:val="00E63305"/>
    <w:rsid w:val="00E63488"/>
    <w:rsid w:val="00E64BB2"/>
    <w:rsid w:val="00E65748"/>
    <w:rsid w:val="00E6585C"/>
    <w:rsid w:val="00E67917"/>
    <w:rsid w:val="00E67F8F"/>
    <w:rsid w:val="00E72EE7"/>
    <w:rsid w:val="00E7403E"/>
    <w:rsid w:val="00E74C0F"/>
    <w:rsid w:val="00E75A0D"/>
    <w:rsid w:val="00E75D1E"/>
    <w:rsid w:val="00E776A0"/>
    <w:rsid w:val="00E80FE8"/>
    <w:rsid w:val="00E822F7"/>
    <w:rsid w:val="00E82DF9"/>
    <w:rsid w:val="00E831B0"/>
    <w:rsid w:val="00E8341F"/>
    <w:rsid w:val="00E84A66"/>
    <w:rsid w:val="00E86469"/>
    <w:rsid w:val="00E909A3"/>
    <w:rsid w:val="00E912FC"/>
    <w:rsid w:val="00E91D1B"/>
    <w:rsid w:val="00E920CA"/>
    <w:rsid w:val="00E92F14"/>
    <w:rsid w:val="00E932FA"/>
    <w:rsid w:val="00E94EA7"/>
    <w:rsid w:val="00E96646"/>
    <w:rsid w:val="00E96FDE"/>
    <w:rsid w:val="00E971A6"/>
    <w:rsid w:val="00EA0F7C"/>
    <w:rsid w:val="00EA203E"/>
    <w:rsid w:val="00EA273E"/>
    <w:rsid w:val="00EA2A9A"/>
    <w:rsid w:val="00EA3B0B"/>
    <w:rsid w:val="00EA4DFE"/>
    <w:rsid w:val="00EA5AE4"/>
    <w:rsid w:val="00EB269F"/>
    <w:rsid w:val="00EB3982"/>
    <w:rsid w:val="00EB465E"/>
    <w:rsid w:val="00EB47C5"/>
    <w:rsid w:val="00EB48A1"/>
    <w:rsid w:val="00EB4990"/>
    <w:rsid w:val="00EB5842"/>
    <w:rsid w:val="00EB6123"/>
    <w:rsid w:val="00EB731D"/>
    <w:rsid w:val="00EC0323"/>
    <w:rsid w:val="00EC124E"/>
    <w:rsid w:val="00EC1539"/>
    <w:rsid w:val="00EC1A05"/>
    <w:rsid w:val="00EC1DFB"/>
    <w:rsid w:val="00EC2CAD"/>
    <w:rsid w:val="00EC458C"/>
    <w:rsid w:val="00EC65D0"/>
    <w:rsid w:val="00EC6A23"/>
    <w:rsid w:val="00EC776C"/>
    <w:rsid w:val="00EC7B5C"/>
    <w:rsid w:val="00ED00B2"/>
    <w:rsid w:val="00ED14A4"/>
    <w:rsid w:val="00ED29F9"/>
    <w:rsid w:val="00ED3768"/>
    <w:rsid w:val="00ED5205"/>
    <w:rsid w:val="00EE24BA"/>
    <w:rsid w:val="00EE2728"/>
    <w:rsid w:val="00EE3F22"/>
    <w:rsid w:val="00EE631C"/>
    <w:rsid w:val="00EE6555"/>
    <w:rsid w:val="00EE6B45"/>
    <w:rsid w:val="00EF42D0"/>
    <w:rsid w:val="00EF4FA7"/>
    <w:rsid w:val="00EF5132"/>
    <w:rsid w:val="00EF6996"/>
    <w:rsid w:val="00EF6BE2"/>
    <w:rsid w:val="00EF78C2"/>
    <w:rsid w:val="00EF7CC4"/>
    <w:rsid w:val="00EF7F86"/>
    <w:rsid w:val="00F00A86"/>
    <w:rsid w:val="00F00BAF"/>
    <w:rsid w:val="00F00CD3"/>
    <w:rsid w:val="00F02055"/>
    <w:rsid w:val="00F027F3"/>
    <w:rsid w:val="00F02C29"/>
    <w:rsid w:val="00F06CF8"/>
    <w:rsid w:val="00F07A26"/>
    <w:rsid w:val="00F07AE9"/>
    <w:rsid w:val="00F1261D"/>
    <w:rsid w:val="00F12731"/>
    <w:rsid w:val="00F1378F"/>
    <w:rsid w:val="00F1455B"/>
    <w:rsid w:val="00F17066"/>
    <w:rsid w:val="00F20202"/>
    <w:rsid w:val="00F20752"/>
    <w:rsid w:val="00F24146"/>
    <w:rsid w:val="00F248C7"/>
    <w:rsid w:val="00F250F0"/>
    <w:rsid w:val="00F2517B"/>
    <w:rsid w:val="00F252E5"/>
    <w:rsid w:val="00F25A0D"/>
    <w:rsid w:val="00F26B92"/>
    <w:rsid w:val="00F308C6"/>
    <w:rsid w:val="00F3297D"/>
    <w:rsid w:val="00F3496F"/>
    <w:rsid w:val="00F35A09"/>
    <w:rsid w:val="00F36419"/>
    <w:rsid w:val="00F366C4"/>
    <w:rsid w:val="00F411DE"/>
    <w:rsid w:val="00F426A9"/>
    <w:rsid w:val="00F42CF9"/>
    <w:rsid w:val="00F4436E"/>
    <w:rsid w:val="00F44379"/>
    <w:rsid w:val="00F44AA9"/>
    <w:rsid w:val="00F44DD1"/>
    <w:rsid w:val="00F460D7"/>
    <w:rsid w:val="00F5156F"/>
    <w:rsid w:val="00F5260D"/>
    <w:rsid w:val="00F539CA"/>
    <w:rsid w:val="00F55637"/>
    <w:rsid w:val="00F57C6D"/>
    <w:rsid w:val="00F61D0A"/>
    <w:rsid w:val="00F62DC8"/>
    <w:rsid w:val="00F634D4"/>
    <w:rsid w:val="00F636B1"/>
    <w:rsid w:val="00F647FB"/>
    <w:rsid w:val="00F65A0D"/>
    <w:rsid w:val="00F66FE9"/>
    <w:rsid w:val="00F6748B"/>
    <w:rsid w:val="00F6784F"/>
    <w:rsid w:val="00F67DF6"/>
    <w:rsid w:val="00F67EE5"/>
    <w:rsid w:val="00F705BC"/>
    <w:rsid w:val="00F70B53"/>
    <w:rsid w:val="00F71624"/>
    <w:rsid w:val="00F71925"/>
    <w:rsid w:val="00F71AE8"/>
    <w:rsid w:val="00F73030"/>
    <w:rsid w:val="00F7669F"/>
    <w:rsid w:val="00F808BA"/>
    <w:rsid w:val="00F81AB7"/>
    <w:rsid w:val="00F844DF"/>
    <w:rsid w:val="00F844E1"/>
    <w:rsid w:val="00F85273"/>
    <w:rsid w:val="00F852AE"/>
    <w:rsid w:val="00F87880"/>
    <w:rsid w:val="00F9184B"/>
    <w:rsid w:val="00FA0727"/>
    <w:rsid w:val="00FA1A16"/>
    <w:rsid w:val="00FA23A4"/>
    <w:rsid w:val="00FA24F4"/>
    <w:rsid w:val="00FA4988"/>
    <w:rsid w:val="00FA4E31"/>
    <w:rsid w:val="00FA641A"/>
    <w:rsid w:val="00FA7156"/>
    <w:rsid w:val="00FB2985"/>
    <w:rsid w:val="00FB3A98"/>
    <w:rsid w:val="00FB3CE5"/>
    <w:rsid w:val="00FB4295"/>
    <w:rsid w:val="00FB5171"/>
    <w:rsid w:val="00FB5387"/>
    <w:rsid w:val="00FB5769"/>
    <w:rsid w:val="00FC10E5"/>
    <w:rsid w:val="00FC4C08"/>
    <w:rsid w:val="00FC54A4"/>
    <w:rsid w:val="00FC6DD0"/>
    <w:rsid w:val="00FC706B"/>
    <w:rsid w:val="00FC731E"/>
    <w:rsid w:val="00FC797B"/>
    <w:rsid w:val="00FD0AE0"/>
    <w:rsid w:val="00FD48A9"/>
    <w:rsid w:val="00FD6B2C"/>
    <w:rsid w:val="00FD6D45"/>
    <w:rsid w:val="00FE0D01"/>
    <w:rsid w:val="00FE17E4"/>
    <w:rsid w:val="00FE3205"/>
    <w:rsid w:val="00FE3CFA"/>
    <w:rsid w:val="00FE4385"/>
    <w:rsid w:val="00FE4645"/>
    <w:rsid w:val="00FE55C9"/>
    <w:rsid w:val="00FE76B5"/>
    <w:rsid w:val="00FE79A1"/>
    <w:rsid w:val="00FF3EB0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7" w:uiPriority="39"/>
    <w:lsdException w:name="footnote text" w:uiPriority="99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368"/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customStyle="1" w:styleId="Standard">
    <w:name w:val="Standard"/>
    <w:rsid w:val="00857546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C194E-2E4F-474A-9580-FD53B5BC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1119</CharactersWithSpaces>
  <SharedDoc>false</SharedDoc>
  <HLinks>
    <vt:vector size="234" baseType="variant">
      <vt:variant>
        <vt:i4>852011</vt:i4>
      </vt:variant>
      <vt:variant>
        <vt:i4>207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204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201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852011</vt:i4>
      </vt:variant>
      <vt:variant>
        <vt:i4>195</vt:i4>
      </vt:variant>
      <vt:variant>
        <vt:i4>0</vt:i4>
      </vt:variant>
      <vt:variant>
        <vt:i4>5</vt:i4>
      </vt:variant>
      <vt:variant>
        <vt:lpwstr>mailto:j.strucki@um.kolobrzeg.pl</vt:lpwstr>
      </vt:variant>
      <vt:variant>
        <vt:lpwstr/>
      </vt:variant>
      <vt:variant>
        <vt:i4>786437</vt:i4>
      </vt:variant>
      <vt:variant>
        <vt:i4>192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183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_Toc412451416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_Toc412451415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_Toc412451414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_Toc412451412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_Toc412451411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_Toc412451410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_Toc412451409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_Toc412451408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_Toc412451407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_Toc412451406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_Toc412451405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_Toc412451404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_Toc412451403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_Toc412451402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_Toc412451401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_Toc412451400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_Toc412451399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_Toc412451398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_Toc412451397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_Toc412451396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_Toc412451395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_Toc412451393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_Toc412451392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_Toc412451391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_Toc412451390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_Toc412451389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_Toc412451388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_Toc412451387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_Toc412451386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_Toc412451385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20</cp:revision>
  <cp:lastPrinted>2021-12-02T09:06:00Z</cp:lastPrinted>
  <dcterms:created xsi:type="dcterms:W3CDTF">2019-10-09T08:56:00Z</dcterms:created>
  <dcterms:modified xsi:type="dcterms:W3CDTF">2021-12-14T13:49:00Z</dcterms:modified>
</cp:coreProperties>
</file>